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40485A" w14:textId="77777777" w:rsidR="001651A7" w:rsidRPr="00B30DF1" w:rsidRDefault="003E0ED2" w:rsidP="00327917">
      <w:pPr>
        <w:jc w:val="center"/>
        <w:rPr>
          <w:rFonts w:asciiTheme="majorHAnsi" w:hAnsiTheme="majorHAnsi" w:cstheme="majorHAnsi"/>
          <w:b/>
          <w:bCs/>
          <w:sz w:val="36"/>
          <w:szCs w:val="36"/>
        </w:rPr>
      </w:pPr>
      <w:r w:rsidRPr="00B30DF1">
        <w:rPr>
          <w:rFonts w:asciiTheme="majorHAnsi" w:hAnsiTheme="majorHAnsi" w:cstheme="majorHAnsi"/>
          <w:b/>
          <w:bCs/>
          <w:sz w:val="36"/>
          <w:szCs w:val="36"/>
        </w:rPr>
        <w:t xml:space="preserve">Knowledge </w:t>
      </w:r>
      <w:proofErr w:type="spellStart"/>
      <w:r w:rsidRPr="00B30DF1">
        <w:rPr>
          <w:rFonts w:asciiTheme="majorHAnsi" w:hAnsiTheme="majorHAnsi" w:cstheme="majorHAnsi"/>
          <w:b/>
          <w:bCs/>
          <w:sz w:val="36"/>
          <w:szCs w:val="36"/>
        </w:rPr>
        <w:t>Organiser</w:t>
      </w:r>
      <w:proofErr w:type="spellEnd"/>
      <w:r w:rsidRPr="00B30DF1">
        <w:rPr>
          <w:rFonts w:asciiTheme="majorHAnsi" w:hAnsiTheme="majorHAnsi" w:cstheme="majorHAnsi"/>
          <w:b/>
          <w:bCs/>
          <w:sz w:val="36"/>
          <w:szCs w:val="36"/>
        </w:rPr>
        <w:t>:</w:t>
      </w:r>
    </w:p>
    <w:p w14:paraId="2124631D" w14:textId="77777777" w:rsidR="001651A7" w:rsidRPr="00B30DF1" w:rsidRDefault="003E0ED2" w:rsidP="00DD6ACB">
      <w:pPr>
        <w:jc w:val="center"/>
        <w:rPr>
          <w:rFonts w:asciiTheme="majorHAnsi" w:hAnsiTheme="majorHAnsi" w:cstheme="majorHAnsi"/>
          <w:b/>
          <w:bCs/>
          <w:sz w:val="36"/>
          <w:szCs w:val="36"/>
        </w:rPr>
      </w:pPr>
      <w:r w:rsidRPr="00B30DF1">
        <w:rPr>
          <w:rFonts w:asciiTheme="majorHAnsi" w:hAnsiTheme="majorHAnsi" w:cstheme="majorHAnsi"/>
          <w:b/>
          <w:bCs/>
          <w:sz w:val="36"/>
          <w:szCs w:val="36"/>
        </w:rPr>
        <w:t>Python Programming and Core Concepts</w:t>
      </w:r>
    </w:p>
    <w:p w14:paraId="0BFB0EC7" w14:textId="77777777" w:rsidR="001651A7" w:rsidRPr="001642AF" w:rsidRDefault="003E0ED2" w:rsidP="00327917">
      <w:pPr>
        <w:rPr>
          <w:rFonts w:asciiTheme="majorHAnsi" w:hAnsiTheme="majorHAnsi" w:cstheme="majorHAnsi"/>
          <w:b/>
          <w:bCs/>
          <w:sz w:val="32"/>
          <w:szCs w:val="32"/>
        </w:rPr>
      </w:pPr>
      <w:r w:rsidRPr="001642AF">
        <w:rPr>
          <w:rFonts w:asciiTheme="majorHAnsi" w:hAnsiTheme="majorHAnsi" w:cstheme="majorHAnsi"/>
          <w:b/>
          <w:bCs/>
          <w:sz w:val="32"/>
          <w:szCs w:val="32"/>
        </w:rPr>
        <w:t>Introduction</w:t>
      </w:r>
    </w:p>
    <w:p w14:paraId="553967FC" w14:textId="77777777" w:rsidR="00F137D7" w:rsidRDefault="003E0ED2" w:rsidP="00222704">
      <w:pPr>
        <w:rPr>
          <w:rFonts w:asciiTheme="majorHAnsi" w:hAnsiTheme="majorHAnsi" w:cstheme="majorHAnsi"/>
        </w:rPr>
      </w:pPr>
      <w:r w:rsidRPr="00327917">
        <w:rPr>
          <w:rFonts w:asciiTheme="majorHAnsi" w:hAnsiTheme="majorHAnsi" w:cstheme="majorHAnsi"/>
        </w:rPr>
        <w:t xml:space="preserve">This knowledge </w:t>
      </w:r>
      <w:proofErr w:type="spellStart"/>
      <w:r w:rsidRPr="00327917">
        <w:rPr>
          <w:rFonts w:asciiTheme="majorHAnsi" w:hAnsiTheme="majorHAnsi" w:cstheme="majorHAnsi"/>
        </w:rPr>
        <w:t>organiser</w:t>
      </w:r>
      <w:proofErr w:type="spellEnd"/>
      <w:r w:rsidRPr="00327917">
        <w:rPr>
          <w:rFonts w:asciiTheme="majorHAnsi" w:hAnsiTheme="majorHAnsi" w:cstheme="majorHAnsi"/>
        </w:rPr>
        <w:t xml:space="preserve"> covers the essential Python programming concepts you need to know. These are important for your upcoming assessment. </w:t>
      </w:r>
    </w:p>
    <w:p w14:paraId="16FCC257" w14:textId="46BA55E2" w:rsidR="00837B8C" w:rsidRPr="00222704" w:rsidRDefault="00F137D7" w:rsidP="00A76060">
      <w:pPr>
        <w:jc w:val="center"/>
        <w:rPr>
          <w:rFonts w:asciiTheme="majorHAnsi" w:hAnsiTheme="majorHAnsi" w:cstheme="majorHAnsi"/>
        </w:rPr>
      </w:pPr>
      <w:r w:rsidRPr="00A76060">
        <w:rPr>
          <w:rFonts w:asciiTheme="majorHAnsi" w:hAnsiTheme="majorHAnsi" w:cstheme="majorHAnsi"/>
          <w:b/>
          <w:bCs/>
          <w:sz w:val="28"/>
          <w:szCs w:val="28"/>
        </w:rPr>
        <w:t xml:space="preserve">All activities are in </w:t>
      </w:r>
      <w:r w:rsidRPr="00A76060">
        <w:rPr>
          <w:rFonts w:asciiTheme="majorHAnsi" w:hAnsiTheme="majorHAnsi" w:cstheme="majorHAnsi"/>
          <w:b/>
          <w:bCs/>
          <w:color w:val="00B050"/>
          <w:sz w:val="28"/>
          <w:szCs w:val="28"/>
        </w:rPr>
        <w:t xml:space="preserve">GREEN, </w:t>
      </w:r>
      <w:r w:rsidRPr="00A76060">
        <w:rPr>
          <w:rFonts w:asciiTheme="majorHAnsi" w:hAnsiTheme="majorHAnsi" w:cstheme="majorHAnsi"/>
          <w:b/>
          <w:bCs/>
          <w:sz w:val="28"/>
          <w:szCs w:val="28"/>
        </w:rPr>
        <w:t xml:space="preserve">you are expected to write your answers in </w:t>
      </w:r>
      <w:r w:rsidRPr="00A76060">
        <w:rPr>
          <w:rFonts w:asciiTheme="majorHAnsi" w:hAnsiTheme="majorHAnsi" w:cstheme="majorHAnsi"/>
          <w:b/>
          <w:bCs/>
          <w:color w:val="FF0000"/>
          <w:sz w:val="28"/>
          <w:szCs w:val="28"/>
        </w:rPr>
        <w:t>RED</w:t>
      </w:r>
      <w:r w:rsidRPr="00A76060">
        <w:rPr>
          <w:rFonts w:asciiTheme="majorHAnsi" w:hAnsiTheme="majorHAnsi" w:cstheme="majorHAnsi"/>
          <w:b/>
          <w:bCs/>
          <w:sz w:val="28"/>
          <w:szCs w:val="28"/>
        </w:rPr>
        <w:t xml:space="preserve">, </w:t>
      </w:r>
      <w:r w:rsidR="00A6108D" w:rsidRPr="00A76060">
        <w:rPr>
          <w:rFonts w:asciiTheme="majorHAnsi" w:hAnsiTheme="majorHAnsi" w:cstheme="majorHAnsi"/>
          <w:b/>
          <w:bCs/>
          <w:sz w:val="28"/>
          <w:szCs w:val="28"/>
        </w:rPr>
        <w:t xml:space="preserve">evidencing your work with </w:t>
      </w:r>
      <w:r w:rsidR="00A6108D" w:rsidRPr="00970682">
        <w:rPr>
          <w:rFonts w:asciiTheme="majorHAnsi" w:hAnsiTheme="majorHAnsi" w:cstheme="majorHAnsi"/>
          <w:b/>
          <w:bCs/>
          <w:color w:val="FF0000"/>
          <w:sz w:val="28"/>
          <w:szCs w:val="28"/>
          <w:u w:val="single"/>
        </w:rPr>
        <w:t>screenshots.</w:t>
      </w:r>
      <w:r w:rsidRPr="00970682">
        <w:rPr>
          <w:rFonts w:asciiTheme="majorHAnsi" w:hAnsiTheme="majorHAnsi" w:cstheme="majorHAnsi"/>
          <w:color w:val="FF0000"/>
          <w:sz w:val="28"/>
          <w:szCs w:val="28"/>
        </w:rPr>
        <w:t xml:space="preserve"> </w:t>
      </w:r>
      <w:r w:rsidR="005B6F44" w:rsidRPr="00F137D7">
        <w:rPr>
          <w:rFonts w:asciiTheme="majorHAnsi" w:hAnsiTheme="majorHAnsi" w:cstheme="majorHAnsi"/>
        </w:rPr>
        <w:br/>
      </w:r>
      <w:r w:rsidR="005B6F44">
        <w:rPr>
          <w:rFonts w:asciiTheme="majorHAnsi" w:hAnsiTheme="majorHAnsi" w:cstheme="majorHAnsi"/>
          <w:b/>
          <w:bCs/>
          <w:color w:val="FF0000"/>
        </w:rPr>
        <w:t xml:space="preserve">You can program online here: </w:t>
      </w:r>
      <w:r w:rsidR="005B6F44" w:rsidRPr="005B6F44">
        <w:rPr>
          <w:rFonts w:asciiTheme="majorHAnsi" w:hAnsiTheme="majorHAnsi" w:cstheme="majorHAnsi"/>
          <w:b/>
          <w:bCs/>
          <w:color w:val="FF0000"/>
        </w:rPr>
        <w:t>https://www.online-python.com/</w:t>
      </w:r>
    </w:p>
    <w:p w14:paraId="353AE298" w14:textId="77777777" w:rsidR="008A0638" w:rsidRDefault="008A0638" w:rsidP="008A0638">
      <w:pPr>
        <w:pBdr>
          <w:bottom w:val="single" w:sz="1" w:space="0" w:color="000000"/>
        </w:pBdr>
        <w:spacing w:before="120"/>
      </w:pPr>
    </w:p>
    <w:p w14:paraId="6083A417" w14:textId="7E311979" w:rsidR="008A0638" w:rsidRPr="00837B8C" w:rsidRDefault="008A0638" w:rsidP="008A0638">
      <w:pPr>
        <w:jc w:val="center"/>
        <w:rPr>
          <w:rFonts w:ascii="Poppins" w:hAnsi="Poppins" w:cs="Poppins"/>
          <w:b/>
          <w:bCs/>
          <w:sz w:val="32"/>
          <w:szCs w:val="32"/>
        </w:rPr>
      </w:pPr>
      <w:r w:rsidRPr="00837B8C">
        <w:rPr>
          <w:rFonts w:ascii="Poppins" w:hAnsi="Poppins" w:cs="Poppins"/>
          <w:b/>
          <w:bCs/>
          <w:sz w:val="32"/>
          <w:szCs w:val="32"/>
        </w:rPr>
        <w:t>Section 1: Introduction to Programming and Python</w:t>
      </w:r>
    </w:p>
    <w:p w14:paraId="34E872F0" w14:textId="609FD7F5" w:rsidR="00490704" w:rsidRDefault="003E0ED2" w:rsidP="00327917">
      <w:pPr>
        <w:rPr>
          <w:rFonts w:asciiTheme="majorHAnsi" w:hAnsiTheme="majorHAnsi" w:cstheme="majorHAnsi"/>
        </w:rPr>
      </w:pPr>
      <w:r w:rsidRPr="00327917">
        <w:rPr>
          <w:rFonts w:asciiTheme="majorHAnsi" w:hAnsiTheme="majorHAnsi" w:cstheme="majorHAnsi"/>
        </w:rPr>
        <w:t>Python is a high-level programming language known for its simplicity and readability. We use an environment called IDLE to create and run Python programs.</w:t>
      </w:r>
      <w:r w:rsidR="00A36F72">
        <w:rPr>
          <w:rFonts w:asciiTheme="majorHAnsi" w:hAnsiTheme="majorHAnsi" w:cstheme="majorHAnsi"/>
        </w:rPr>
        <w:t xml:space="preserve"> The key terms we use when programming can be found below.</w:t>
      </w:r>
    </w:p>
    <w:p w14:paraId="5516331C" w14:textId="77777777" w:rsidR="00F137D7" w:rsidRDefault="00F137D7" w:rsidP="00327917">
      <w:pPr>
        <w:rPr>
          <w:rFonts w:asciiTheme="majorHAnsi" w:hAnsiTheme="majorHAnsi" w:cstheme="majorHAnsi"/>
        </w:rPr>
      </w:pPr>
    </w:p>
    <w:tbl>
      <w:tblPr>
        <w:tblStyle w:val="TableGrid"/>
        <w:tblW w:w="10348" w:type="dxa"/>
        <w:tblInd w:w="-714" w:type="dxa"/>
        <w:tblLook w:val="04A0" w:firstRow="1" w:lastRow="0" w:firstColumn="1" w:lastColumn="0" w:noHBand="0" w:noVBand="1"/>
      </w:tblPr>
      <w:tblGrid>
        <w:gridCol w:w="1702"/>
        <w:gridCol w:w="4110"/>
        <w:gridCol w:w="4536"/>
      </w:tblGrid>
      <w:tr w:rsidR="00A72706" w:rsidRPr="00490704" w14:paraId="392ACC07" w14:textId="3922E0D6" w:rsidTr="00F137D7">
        <w:tc>
          <w:tcPr>
            <w:tcW w:w="1702" w:type="dxa"/>
            <w:hideMark/>
          </w:tcPr>
          <w:p w14:paraId="4800854D" w14:textId="46DE6C19" w:rsidR="003B2F9B" w:rsidRPr="00490704" w:rsidRDefault="003B2F9B" w:rsidP="0049070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val="en-GB" w:eastAsia="en-GB"/>
              </w:rPr>
            </w:pPr>
            <w:r w:rsidRPr="00490704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val="en-GB" w:eastAsia="en-GB"/>
              </w:rPr>
              <w:t xml:space="preserve"> Key Term</w:t>
            </w:r>
          </w:p>
        </w:tc>
        <w:tc>
          <w:tcPr>
            <w:tcW w:w="4110" w:type="dxa"/>
            <w:hideMark/>
          </w:tcPr>
          <w:p w14:paraId="5706C119" w14:textId="77777777" w:rsidR="003B2F9B" w:rsidRPr="00490704" w:rsidRDefault="003B2F9B" w:rsidP="0049070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val="en-GB" w:eastAsia="en-GB"/>
              </w:rPr>
            </w:pPr>
            <w:r w:rsidRPr="00490704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val="en-GB" w:eastAsia="en-GB"/>
              </w:rPr>
              <w:t>Definition</w:t>
            </w:r>
          </w:p>
        </w:tc>
        <w:tc>
          <w:tcPr>
            <w:tcW w:w="4536" w:type="dxa"/>
          </w:tcPr>
          <w:p w14:paraId="0A18418B" w14:textId="4B82946D" w:rsidR="003B2F9B" w:rsidRPr="00490704" w:rsidRDefault="003B2F9B" w:rsidP="0049070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val="en-GB" w:eastAsia="en-GB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val="en-GB" w:eastAsia="en-GB"/>
              </w:rPr>
              <w:t>Example</w:t>
            </w:r>
          </w:p>
        </w:tc>
      </w:tr>
      <w:tr w:rsidR="00A72706" w:rsidRPr="00490704" w14:paraId="20979507" w14:textId="11902258" w:rsidTr="00F137D7">
        <w:tc>
          <w:tcPr>
            <w:tcW w:w="1702" w:type="dxa"/>
            <w:hideMark/>
          </w:tcPr>
          <w:p w14:paraId="39E1EA41" w14:textId="77777777" w:rsidR="003B2F9B" w:rsidRPr="00490704" w:rsidRDefault="003B2F9B" w:rsidP="00490704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r w:rsidRPr="00490704"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  <w:t>Print</w:t>
            </w:r>
          </w:p>
        </w:tc>
        <w:tc>
          <w:tcPr>
            <w:tcW w:w="4110" w:type="dxa"/>
            <w:hideMark/>
          </w:tcPr>
          <w:p w14:paraId="2AE4A4EB" w14:textId="77777777" w:rsidR="003B2F9B" w:rsidRPr="00490704" w:rsidRDefault="003B2F9B" w:rsidP="00490704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r w:rsidRPr="00490704"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  <w:t>Display output to the user.</w:t>
            </w:r>
          </w:p>
        </w:tc>
        <w:tc>
          <w:tcPr>
            <w:tcW w:w="4536" w:type="dxa"/>
          </w:tcPr>
          <w:p w14:paraId="61823AE5" w14:textId="5F439797" w:rsidR="003B2F9B" w:rsidRPr="003B2F9B" w:rsidRDefault="003B2F9B" w:rsidP="00490704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val="en-GB" w:eastAsia="en-GB"/>
              </w:rPr>
            </w:pPr>
            <w:proofErr w:type="gramStart"/>
            <w:r>
              <w:t>print(</w:t>
            </w:r>
            <w:proofErr w:type="gramEnd"/>
            <w:r>
              <w:t>"Hello World")</w:t>
            </w:r>
          </w:p>
        </w:tc>
      </w:tr>
      <w:tr w:rsidR="00A72706" w:rsidRPr="00490704" w14:paraId="47FC1957" w14:textId="0A8CD7F0" w:rsidTr="00F137D7">
        <w:tc>
          <w:tcPr>
            <w:tcW w:w="1702" w:type="dxa"/>
          </w:tcPr>
          <w:p w14:paraId="477E0B02" w14:textId="2D176D04" w:rsidR="003B2F9B" w:rsidRPr="00490704" w:rsidRDefault="003B2F9B" w:rsidP="00490704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  <w:t>Assignment</w:t>
            </w:r>
          </w:p>
        </w:tc>
        <w:tc>
          <w:tcPr>
            <w:tcW w:w="4110" w:type="dxa"/>
          </w:tcPr>
          <w:p w14:paraId="497927E3" w14:textId="3368EDAC" w:rsidR="003B2F9B" w:rsidRPr="00490704" w:rsidRDefault="003B2F9B" w:rsidP="00490704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r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  <w:t>Assigning a value to a variable</w:t>
            </w:r>
          </w:p>
        </w:tc>
        <w:tc>
          <w:tcPr>
            <w:tcW w:w="4536" w:type="dxa"/>
          </w:tcPr>
          <w:p w14:paraId="5844BC5F" w14:textId="63B4A69D" w:rsidR="003B2F9B" w:rsidRDefault="00C96838" w:rsidP="00490704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r>
              <w:t xml:space="preserve">username = </w:t>
            </w:r>
            <w:r w:rsidRPr="00130289">
              <w:rPr>
                <w:b/>
                <w:bCs/>
              </w:rPr>
              <w:t>"Bossman123"</w:t>
            </w:r>
          </w:p>
        </w:tc>
      </w:tr>
      <w:tr w:rsidR="00A72706" w:rsidRPr="00490704" w14:paraId="5D53F9EE" w14:textId="14190EC8" w:rsidTr="00F137D7">
        <w:tc>
          <w:tcPr>
            <w:tcW w:w="1702" w:type="dxa"/>
            <w:hideMark/>
          </w:tcPr>
          <w:p w14:paraId="723CF638" w14:textId="77777777" w:rsidR="003B2F9B" w:rsidRPr="00490704" w:rsidRDefault="003B2F9B" w:rsidP="00490704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r w:rsidRPr="00490704"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  <w:t>Variable</w:t>
            </w:r>
          </w:p>
        </w:tc>
        <w:tc>
          <w:tcPr>
            <w:tcW w:w="4110" w:type="dxa"/>
            <w:hideMark/>
          </w:tcPr>
          <w:p w14:paraId="27BEC9E4" w14:textId="77777777" w:rsidR="003B2F9B" w:rsidRPr="00490704" w:rsidRDefault="003B2F9B" w:rsidP="00490704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r w:rsidRPr="00490704"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  <w:t>Storage location for data.</w:t>
            </w:r>
          </w:p>
        </w:tc>
        <w:tc>
          <w:tcPr>
            <w:tcW w:w="4536" w:type="dxa"/>
          </w:tcPr>
          <w:p w14:paraId="2058C2BC" w14:textId="29F7E338" w:rsidR="003B2F9B" w:rsidRPr="00130289" w:rsidRDefault="00130289" w:rsidP="00490704">
            <w:pPr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val="en-GB" w:eastAsia="en-GB"/>
              </w:rPr>
            </w:pPr>
            <w:r w:rsidRPr="00130289">
              <w:rPr>
                <w:b/>
                <w:bCs/>
              </w:rPr>
              <w:t xml:space="preserve">username = </w:t>
            </w:r>
            <w:r w:rsidRPr="00130289">
              <w:t>"Bossman123"</w:t>
            </w:r>
          </w:p>
        </w:tc>
      </w:tr>
      <w:tr w:rsidR="00A72706" w:rsidRPr="00490704" w14:paraId="17B63970" w14:textId="03FC17E4" w:rsidTr="00F137D7">
        <w:tc>
          <w:tcPr>
            <w:tcW w:w="1702" w:type="dxa"/>
            <w:hideMark/>
          </w:tcPr>
          <w:p w14:paraId="79A811F3" w14:textId="77777777" w:rsidR="003B2F9B" w:rsidRPr="00490704" w:rsidRDefault="003B2F9B" w:rsidP="00490704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r w:rsidRPr="00490704"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  <w:t>Input</w:t>
            </w:r>
          </w:p>
        </w:tc>
        <w:tc>
          <w:tcPr>
            <w:tcW w:w="4110" w:type="dxa"/>
            <w:hideMark/>
          </w:tcPr>
          <w:p w14:paraId="3FC58619" w14:textId="77777777" w:rsidR="003B2F9B" w:rsidRPr="00490704" w:rsidRDefault="003B2F9B" w:rsidP="00490704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r w:rsidRPr="00490704"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  <w:t>Get information from the user.</w:t>
            </w:r>
          </w:p>
        </w:tc>
        <w:tc>
          <w:tcPr>
            <w:tcW w:w="4536" w:type="dxa"/>
          </w:tcPr>
          <w:p w14:paraId="792D3568" w14:textId="2B823AB7" w:rsidR="003B2F9B" w:rsidRPr="00490704" w:rsidRDefault="00C96838" w:rsidP="00490704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r>
              <w:t xml:space="preserve">age = </w:t>
            </w:r>
            <w:proofErr w:type="gramStart"/>
            <w:r>
              <w:t>input(</w:t>
            </w:r>
            <w:proofErr w:type="gramEnd"/>
            <w:r>
              <w:t>"Enter your age: ")</w:t>
            </w:r>
          </w:p>
        </w:tc>
      </w:tr>
      <w:tr w:rsidR="00A72706" w:rsidRPr="00490704" w14:paraId="670099B6" w14:textId="40A3BF52" w:rsidTr="00F137D7">
        <w:tc>
          <w:tcPr>
            <w:tcW w:w="1702" w:type="dxa"/>
            <w:hideMark/>
          </w:tcPr>
          <w:p w14:paraId="44C634AF" w14:textId="77777777" w:rsidR="003B2F9B" w:rsidRPr="00490704" w:rsidRDefault="003B2F9B" w:rsidP="00490704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r w:rsidRPr="00490704"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  <w:t>Concatenation</w:t>
            </w:r>
          </w:p>
        </w:tc>
        <w:tc>
          <w:tcPr>
            <w:tcW w:w="4110" w:type="dxa"/>
            <w:hideMark/>
          </w:tcPr>
          <w:p w14:paraId="02E003DB" w14:textId="3F77CD9F" w:rsidR="003B2F9B" w:rsidRPr="00490704" w:rsidRDefault="003B2F9B" w:rsidP="00490704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r w:rsidRPr="00490704"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  <w:t>Joining strings together</w:t>
            </w:r>
            <w:r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  <w:t xml:space="preserve"> using “+”</w:t>
            </w:r>
          </w:p>
        </w:tc>
        <w:tc>
          <w:tcPr>
            <w:tcW w:w="4536" w:type="dxa"/>
          </w:tcPr>
          <w:p w14:paraId="64EF8DF8" w14:textId="4A9B959A" w:rsidR="003B2F9B" w:rsidRPr="00490704" w:rsidRDefault="00130289" w:rsidP="00490704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proofErr w:type="gramStart"/>
            <w:r>
              <w:t>print(</w:t>
            </w:r>
            <w:proofErr w:type="gramEnd"/>
            <w:r>
              <w:t>"Hello " + name)</w:t>
            </w:r>
          </w:p>
        </w:tc>
      </w:tr>
      <w:tr w:rsidR="00A72706" w:rsidRPr="00490704" w14:paraId="77B711C9" w14:textId="35F2589E" w:rsidTr="00F137D7">
        <w:tc>
          <w:tcPr>
            <w:tcW w:w="1702" w:type="dxa"/>
            <w:hideMark/>
          </w:tcPr>
          <w:p w14:paraId="1D15BAF5" w14:textId="77777777" w:rsidR="003B2F9B" w:rsidRPr="00490704" w:rsidRDefault="003B2F9B" w:rsidP="00490704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r w:rsidRPr="00490704"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  <w:t>F-String</w:t>
            </w:r>
          </w:p>
        </w:tc>
        <w:tc>
          <w:tcPr>
            <w:tcW w:w="4110" w:type="dxa"/>
            <w:hideMark/>
          </w:tcPr>
          <w:p w14:paraId="65B1F955" w14:textId="66CE86FF" w:rsidR="003B2F9B" w:rsidRPr="00490704" w:rsidRDefault="003B2F9B" w:rsidP="00490704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r w:rsidRPr="00490704"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  <w:t>Easier way to format strings with variables</w:t>
            </w:r>
            <w:r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  <w:t xml:space="preserve"> using “</w:t>
            </w:r>
          </w:p>
        </w:tc>
        <w:tc>
          <w:tcPr>
            <w:tcW w:w="4536" w:type="dxa"/>
          </w:tcPr>
          <w:p w14:paraId="2D3E714D" w14:textId="04AC4276" w:rsidR="003B2F9B" w:rsidRPr="00490704" w:rsidRDefault="00732B5D" w:rsidP="00490704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proofErr w:type="gramStart"/>
            <w:r>
              <w:t>print(</w:t>
            </w:r>
            <w:proofErr w:type="spellStart"/>
            <w:proofErr w:type="gramEnd"/>
            <w:r>
              <w:t>f"Hello</w:t>
            </w:r>
            <w:proofErr w:type="spellEnd"/>
            <w:r>
              <w:t xml:space="preserve"> {name}, you are {age} years old.")</w:t>
            </w:r>
          </w:p>
        </w:tc>
      </w:tr>
      <w:tr w:rsidR="00A72706" w:rsidRPr="00490704" w14:paraId="01B8767E" w14:textId="61A21A13" w:rsidTr="00F137D7">
        <w:tc>
          <w:tcPr>
            <w:tcW w:w="1702" w:type="dxa"/>
            <w:hideMark/>
          </w:tcPr>
          <w:p w14:paraId="4532390A" w14:textId="77777777" w:rsidR="003B2F9B" w:rsidRPr="00490704" w:rsidRDefault="003B2F9B" w:rsidP="00490704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r w:rsidRPr="00490704"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  <w:t>Casting</w:t>
            </w:r>
          </w:p>
        </w:tc>
        <w:tc>
          <w:tcPr>
            <w:tcW w:w="4110" w:type="dxa"/>
            <w:hideMark/>
          </w:tcPr>
          <w:p w14:paraId="32C31990" w14:textId="77777777" w:rsidR="003B2F9B" w:rsidRPr="00490704" w:rsidRDefault="003B2F9B" w:rsidP="00490704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r w:rsidRPr="00490704"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  <w:t>Changing one data type to another.</w:t>
            </w:r>
          </w:p>
        </w:tc>
        <w:tc>
          <w:tcPr>
            <w:tcW w:w="4536" w:type="dxa"/>
          </w:tcPr>
          <w:p w14:paraId="22CF3FDE" w14:textId="1BA670EF" w:rsidR="003B2F9B" w:rsidRPr="00490704" w:rsidRDefault="00732B5D" w:rsidP="00490704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proofErr w:type="gramStart"/>
            <w:r>
              <w:rPr>
                <w:rStyle w:val="HTMLCode"/>
                <w:rFonts w:eastAsiaTheme="minorEastAsia"/>
              </w:rPr>
              <w:t>int(</w:t>
            </w:r>
            <w:proofErr w:type="gramEnd"/>
            <w:r>
              <w:rPr>
                <w:rStyle w:val="HTMLCode"/>
                <w:rFonts w:eastAsiaTheme="minorEastAsia"/>
              </w:rPr>
              <w:t>"10")</w:t>
            </w:r>
            <w:r>
              <w:t xml:space="preserve">, </w:t>
            </w:r>
            <w:r>
              <w:rPr>
                <w:rStyle w:val="HTMLCode"/>
                <w:rFonts w:eastAsiaTheme="minorEastAsia"/>
              </w:rPr>
              <w:t>str(5.0)</w:t>
            </w:r>
          </w:p>
        </w:tc>
      </w:tr>
      <w:tr w:rsidR="00A72706" w:rsidRPr="00490704" w14:paraId="45026819" w14:textId="684037B8" w:rsidTr="00F137D7">
        <w:tc>
          <w:tcPr>
            <w:tcW w:w="1702" w:type="dxa"/>
            <w:hideMark/>
          </w:tcPr>
          <w:p w14:paraId="1CA676B3" w14:textId="77777777" w:rsidR="003B2F9B" w:rsidRPr="00490704" w:rsidRDefault="003B2F9B" w:rsidP="00490704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r w:rsidRPr="00490704"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  <w:t>Arithmetic</w:t>
            </w:r>
          </w:p>
        </w:tc>
        <w:tc>
          <w:tcPr>
            <w:tcW w:w="4110" w:type="dxa"/>
            <w:hideMark/>
          </w:tcPr>
          <w:p w14:paraId="392469FA" w14:textId="77777777" w:rsidR="003B2F9B" w:rsidRPr="00490704" w:rsidRDefault="003B2F9B" w:rsidP="00490704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r w:rsidRPr="00490704"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  <w:t>Performing mathematical calculations.</w:t>
            </w:r>
          </w:p>
        </w:tc>
        <w:tc>
          <w:tcPr>
            <w:tcW w:w="4536" w:type="dxa"/>
          </w:tcPr>
          <w:p w14:paraId="03C787BA" w14:textId="77777777" w:rsidR="00321094" w:rsidRDefault="00732B5D" w:rsidP="00490704">
            <w:r>
              <w:rPr>
                <w:rStyle w:val="HTMLCode"/>
                <w:rFonts w:eastAsiaTheme="minorEastAsia"/>
              </w:rPr>
              <w:t>score = 10 + 5</w:t>
            </w:r>
            <w:r>
              <w:t xml:space="preserve">, </w:t>
            </w:r>
          </w:p>
          <w:p w14:paraId="02A67254" w14:textId="2C4F9302" w:rsidR="003B2F9B" w:rsidRPr="00490704" w:rsidRDefault="00732B5D" w:rsidP="00490704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r>
              <w:rPr>
                <w:rStyle w:val="HTMLCode"/>
                <w:rFonts w:eastAsiaTheme="minorEastAsia"/>
              </w:rPr>
              <w:t>remainder = 10 % 3</w:t>
            </w:r>
          </w:p>
        </w:tc>
      </w:tr>
      <w:tr w:rsidR="00A72706" w:rsidRPr="00490704" w14:paraId="2C7BDB34" w14:textId="61FF8DD0" w:rsidTr="00F137D7">
        <w:tc>
          <w:tcPr>
            <w:tcW w:w="1702" w:type="dxa"/>
            <w:hideMark/>
          </w:tcPr>
          <w:p w14:paraId="08605D7A" w14:textId="77777777" w:rsidR="003B2F9B" w:rsidRPr="00490704" w:rsidRDefault="003B2F9B" w:rsidP="00490704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r w:rsidRPr="00490704"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  <w:t>Selection</w:t>
            </w:r>
          </w:p>
        </w:tc>
        <w:tc>
          <w:tcPr>
            <w:tcW w:w="4110" w:type="dxa"/>
            <w:hideMark/>
          </w:tcPr>
          <w:p w14:paraId="73EED55A" w14:textId="77777777" w:rsidR="003B2F9B" w:rsidRPr="00490704" w:rsidRDefault="003B2F9B" w:rsidP="00490704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r w:rsidRPr="00490704"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  <w:t xml:space="preserve">Making decisions using if, </w:t>
            </w:r>
            <w:proofErr w:type="spellStart"/>
            <w:r w:rsidRPr="00490704"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  <w:t>elif</w:t>
            </w:r>
            <w:proofErr w:type="spellEnd"/>
            <w:r w:rsidRPr="00490704"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  <w:t>, else.</w:t>
            </w:r>
          </w:p>
        </w:tc>
        <w:tc>
          <w:tcPr>
            <w:tcW w:w="4536" w:type="dxa"/>
          </w:tcPr>
          <w:p w14:paraId="23F04C44" w14:textId="17370C23" w:rsidR="003B2F9B" w:rsidRPr="00490704" w:rsidRDefault="00AE48AC" w:rsidP="00490704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r>
              <w:t>if score &gt;= 50: print("Pass") else: print("Fail")</w:t>
            </w:r>
          </w:p>
        </w:tc>
      </w:tr>
      <w:tr w:rsidR="00A72706" w:rsidRPr="00490704" w14:paraId="1E1163B0" w14:textId="5FA9E11F" w:rsidTr="00F137D7">
        <w:tc>
          <w:tcPr>
            <w:tcW w:w="1702" w:type="dxa"/>
            <w:hideMark/>
          </w:tcPr>
          <w:p w14:paraId="269516F6" w14:textId="77777777" w:rsidR="003B2F9B" w:rsidRPr="00490704" w:rsidRDefault="003B2F9B" w:rsidP="00490704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r w:rsidRPr="00490704"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  <w:t>Syntax Error</w:t>
            </w:r>
          </w:p>
        </w:tc>
        <w:tc>
          <w:tcPr>
            <w:tcW w:w="4110" w:type="dxa"/>
            <w:hideMark/>
          </w:tcPr>
          <w:p w14:paraId="409E9044" w14:textId="77777777" w:rsidR="003B2F9B" w:rsidRPr="00490704" w:rsidRDefault="003B2F9B" w:rsidP="00490704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r w:rsidRPr="00490704"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  <w:t>Mistakes in code rules.</w:t>
            </w:r>
          </w:p>
        </w:tc>
        <w:tc>
          <w:tcPr>
            <w:tcW w:w="4536" w:type="dxa"/>
          </w:tcPr>
          <w:p w14:paraId="132E550E" w14:textId="7E95B4C5" w:rsidR="003B2F9B" w:rsidRPr="00490704" w:rsidRDefault="00AE48AC" w:rsidP="00490704">
            <w:pPr>
              <w:rPr>
                <w:rFonts w:asciiTheme="majorHAnsi" w:eastAsia="Times New Roman" w:hAnsiTheme="majorHAnsi" w:cstheme="majorHAnsi"/>
                <w:sz w:val="24"/>
                <w:szCs w:val="24"/>
                <w:lang w:val="en-GB" w:eastAsia="en-GB"/>
              </w:rPr>
            </w:pPr>
            <w:proofErr w:type="spellStart"/>
            <w:r>
              <w:rPr>
                <w:rStyle w:val="HTMLCode"/>
                <w:rFonts w:eastAsiaTheme="minorEastAsia"/>
              </w:rPr>
              <w:t>primt</w:t>
            </w:r>
            <w:proofErr w:type="spellEnd"/>
            <w:r>
              <w:rPr>
                <w:rStyle w:val="HTMLCode"/>
                <w:rFonts w:eastAsiaTheme="minorEastAsia"/>
              </w:rPr>
              <w:t>("Hi")</w:t>
            </w:r>
            <w:r>
              <w:t xml:space="preserve"> instead of </w:t>
            </w:r>
            <w:r>
              <w:rPr>
                <w:rStyle w:val="HTMLCode"/>
                <w:rFonts w:eastAsiaTheme="minorEastAsia"/>
              </w:rPr>
              <w:t>print("Hi")</w:t>
            </w:r>
            <w:r>
              <w:t xml:space="preserve"> — </w:t>
            </w:r>
            <w:proofErr w:type="spellStart"/>
            <w:r>
              <w:rPr>
                <w:rStyle w:val="HTMLCode"/>
                <w:rFonts w:eastAsiaTheme="minorEastAsia"/>
              </w:rPr>
              <w:t>SyntaxError</w:t>
            </w:r>
            <w:proofErr w:type="spellEnd"/>
            <w:r>
              <w:rPr>
                <w:rStyle w:val="HTMLCode"/>
                <w:rFonts w:eastAsiaTheme="minorEastAsia"/>
              </w:rPr>
              <w:t>: name '</w:t>
            </w:r>
            <w:proofErr w:type="spellStart"/>
            <w:r>
              <w:rPr>
                <w:rStyle w:val="HTMLCode"/>
                <w:rFonts w:eastAsiaTheme="minorEastAsia"/>
              </w:rPr>
              <w:t>primt</w:t>
            </w:r>
            <w:proofErr w:type="spellEnd"/>
            <w:r>
              <w:rPr>
                <w:rStyle w:val="HTMLCode"/>
                <w:rFonts w:eastAsiaTheme="minorEastAsia"/>
              </w:rPr>
              <w:t>'...</w:t>
            </w:r>
          </w:p>
        </w:tc>
      </w:tr>
    </w:tbl>
    <w:p w14:paraId="6F786D57" w14:textId="77777777" w:rsidR="00490704" w:rsidRPr="00327917" w:rsidRDefault="00490704" w:rsidP="00327917">
      <w:pPr>
        <w:rPr>
          <w:rFonts w:asciiTheme="majorHAnsi" w:hAnsiTheme="majorHAnsi" w:cstheme="majorHAnsi"/>
        </w:rPr>
      </w:pPr>
    </w:p>
    <w:p w14:paraId="35EF4951" w14:textId="77777777" w:rsidR="00F137D7" w:rsidRDefault="00F137D7" w:rsidP="00321094">
      <w:pPr>
        <w:rPr>
          <w:rFonts w:asciiTheme="majorHAnsi" w:hAnsiTheme="majorHAnsi" w:cstheme="majorHAnsi"/>
        </w:rPr>
      </w:pPr>
    </w:p>
    <w:p w14:paraId="1D7EEA6B" w14:textId="77777777" w:rsidR="00F137D7" w:rsidRDefault="00F137D7" w:rsidP="00321094">
      <w:pPr>
        <w:rPr>
          <w:rFonts w:asciiTheme="majorHAnsi" w:hAnsiTheme="majorHAnsi" w:cstheme="majorHAnsi"/>
        </w:rPr>
      </w:pPr>
    </w:p>
    <w:p w14:paraId="773F5440" w14:textId="5961E7EF" w:rsidR="00F137D7" w:rsidRDefault="00F137D7" w:rsidP="00321094">
      <w:pPr>
        <w:rPr>
          <w:rFonts w:asciiTheme="majorHAnsi" w:hAnsiTheme="majorHAnsi" w:cstheme="majorHAnsi"/>
        </w:rPr>
      </w:pPr>
      <w:r w:rsidRPr="00F137D7">
        <w:rPr>
          <w:rFonts w:asciiTheme="majorHAnsi" w:hAnsiTheme="majorHAnsi" w:cstheme="majorHAnsi"/>
          <w:b/>
          <w:bCs/>
        </w:rPr>
        <w:lastRenderedPageBreak/>
        <w:t>DLE has 2 modes:</w:t>
      </w:r>
      <w:r w:rsidRPr="00F137D7">
        <w:rPr>
          <w:rFonts w:asciiTheme="majorHAnsi" w:hAnsiTheme="majorHAnsi" w:cstheme="majorHAnsi"/>
        </w:rPr>
        <w:br/>
      </w:r>
      <w:r w:rsidR="00CB5E32">
        <w:rPr>
          <w:rFonts w:asciiTheme="majorHAnsi" w:hAnsiTheme="majorHAnsi" w:cstheme="majorHAnsi"/>
        </w:rPr>
        <w:t xml:space="preserve">1. </w:t>
      </w:r>
      <w:r w:rsidRPr="00F137D7">
        <w:rPr>
          <w:rFonts w:asciiTheme="majorHAnsi" w:hAnsiTheme="majorHAnsi" w:cstheme="majorHAnsi"/>
        </w:rPr>
        <w:t xml:space="preserve">Interactive </w:t>
      </w:r>
      <w:r w:rsidR="00CB5E32">
        <w:rPr>
          <w:rFonts w:asciiTheme="majorHAnsi" w:hAnsiTheme="majorHAnsi" w:cstheme="majorHAnsi"/>
        </w:rPr>
        <w:t xml:space="preserve">mode </w:t>
      </w:r>
      <w:r w:rsidRPr="00F137D7">
        <w:rPr>
          <w:rFonts w:asciiTheme="majorHAnsi" w:hAnsiTheme="majorHAnsi" w:cstheme="majorHAnsi"/>
        </w:rPr>
        <w:t>– where you see your program results/the program being ran.</w:t>
      </w:r>
    </w:p>
    <w:p w14:paraId="7289707C" w14:textId="7CA4C1CA" w:rsidR="00CB5E32" w:rsidRPr="00F137D7" w:rsidRDefault="00CB5E32" w:rsidP="00321094">
      <w:pPr>
        <w:rPr>
          <w:rFonts w:asciiTheme="majorHAnsi" w:hAnsiTheme="majorHAnsi" w:cstheme="majorHAnsi"/>
        </w:rPr>
      </w:pPr>
      <w:r w:rsidRPr="00CB5E32">
        <w:rPr>
          <w:rFonts w:asciiTheme="majorHAnsi" w:hAnsiTheme="majorHAnsi" w:cstheme="majorHAnsi"/>
        </w:rPr>
        <w:drawing>
          <wp:anchor distT="0" distB="0" distL="114300" distR="114300" simplePos="0" relativeHeight="251670528" behindDoc="1" locked="0" layoutInCell="1" allowOverlap="1" wp14:anchorId="6A55C5B1" wp14:editId="1A869FBA">
            <wp:simplePos x="0" y="0"/>
            <wp:positionH relativeFrom="margin">
              <wp:align>left</wp:align>
            </wp:positionH>
            <wp:positionV relativeFrom="paragraph">
              <wp:posOffset>635</wp:posOffset>
            </wp:positionV>
            <wp:extent cx="4871085" cy="795655"/>
            <wp:effectExtent l="0" t="0" r="5715" b="4445"/>
            <wp:wrapTight wrapText="bothSides">
              <wp:wrapPolygon edited="0">
                <wp:start x="0" y="0"/>
                <wp:lineTo x="0" y="21204"/>
                <wp:lineTo x="21541" y="21204"/>
                <wp:lineTo x="21541" y="0"/>
                <wp:lineTo x="0" y="0"/>
              </wp:wrapPolygon>
            </wp:wrapTight>
            <wp:docPr id="114224612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224612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71085" cy="795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F001852" w14:textId="0164A067" w:rsidR="00CB5E32" w:rsidRDefault="00F137D7" w:rsidP="00321094">
      <w:pPr>
        <w:rPr>
          <w:rFonts w:asciiTheme="majorHAnsi" w:hAnsiTheme="majorHAnsi" w:cstheme="majorHAnsi"/>
        </w:rPr>
      </w:pPr>
      <w:r w:rsidRPr="00F137D7">
        <w:rPr>
          <w:rFonts w:asciiTheme="majorHAnsi" w:hAnsiTheme="majorHAnsi" w:cstheme="majorHAnsi"/>
        </w:rPr>
        <w:br/>
      </w:r>
    </w:p>
    <w:p w14:paraId="4193A685" w14:textId="77777777" w:rsidR="00CB5E32" w:rsidRDefault="00CB5E32" w:rsidP="00321094">
      <w:pPr>
        <w:rPr>
          <w:rFonts w:asciiTheme="majorHAnsi" w:hAnsiTheme="majorHAnsi" w:cstheme="majorHAnsi"/>
        </w:rPr>
      </w:pPr>
    </w:p>
    <w:p w14:paraId="1F590EEF" w14:textId="6E8D3184" w:rsidR="00321094" w:rsidRPr="00CB5E32" w:rsidRDefault="00CB5E32" w:rsidP="00321094">
      <w:pPr>
        <w:rPr>
          <w:rFonts w:asciiTheme="majorHAnsi" w:hAnsiTheme="majorHAnsi" w:cstheme="majorHAnsi"/>
        </w:rPr>
      </w:pPr>
      <w:r w:rsidRPr="00F137D7">
        <w:drawing>
          <wp:anchor distT="0" distB="0" distL="114300" distR="114300" simplePos="0" relativeHeight="251669504" behindDoc="1" locked="0" layoutInCell="1" allowOverlap="1" wp14:anchorId="50645B21" wp14:editId="3F4B6EC9">
            <wp:simplePos x="0" y="0"/>
            <wp:positionH relativeFrom="margin">
              <wp:posOffset>47501</wp:posOffset>
            </wp:positionH>
            <wp:positionV relativeFrom="paragraph">
              <wp:posOffset>274576</wp:posOffset>
            </wp:positionV>
            <wp:extent cx="4643120" cy="920750"/>
            <wp:effectExtent l="0" t="0" r="5080" b="0"/>
            <wp:wrapTight wrapText="bothSides">
              <wp:wrapPolygon edited="0">
                <wp:start x="0" y="0"/>
                <wp:lineTo x="0" y="21004"/>
                <wp:lineTo x="21535" y="21004"/>
                <wp:lineTo x="21535" y="0"/>
                <wp:lineTo x="0" y="0"/>
              </wp:wrapPolygon>
            </wp:wrapTight>
            <wp:docPr id="11" name="Picture 10">
              <a:extLst xmlns:a="http://schemas.openxmlformats.org/drawingml/2006/main">
                <a:ext uri="{FF2B5EF4-FFF2-40B4-BE49-F238E27FC236}">
                  <a16:creationId xmlns:a16="http://schemas.microsoft.com/office/drawing/2014/main" id="{9CCEE7C7-AE88-ABE3-BB76-B65534C08E0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0">
                      <a:extLst>
                        <a:ext uri="{FF2B5EF4-FFF2-40B4-BE49-F238E27FC236}">
                          <a16:creationId xmlns:a16="http://schemas.microsoft.com/office/drawing/2014/main" id="{9CCEE7C7-AE88-ABE3-BB76-B65534C08E0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b="26127"/>
                    <a:stretch/>
                  </pic:blipFill>
                  <pic:spPr bwMode="auto">
                    <a:xfrm>
                      <a:off x="0" y="0"/>
                      <a:ext cx="4643120" cy="920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 w:cstheme="majorHAnsi"/>
        </w:rPr>
        <w:t>2. S</w:t>
      </w:r>
      <w:r w:rsidR="00F137D7" w:rsidRPr="00F137D7">
        <w:rPr>
          <w:rFonts w:asciiTheme="majorHAnsi" w:hAnsiTheme="majorHAnsi" w:cstheme="majorHAnsi"/>
        </w:rPr>
        <w:t>cript mode – where you create and write your program code.</w:t>
      </w:r>
    </w:p>
    <w:p w14:paraId="5081CEA7" w14:textId="77777777" w:rsidR="00332DD4" w:rsidRDefault="00332DD4" w:rsidP="00321094">
      <w:pPr>
        <w:jc w:val="center"/>
        <w:rPr>
          <w:rFonts w:ascii="Poppins" w:hAnsi="Poppins" w:cs="Poppins"/>
          <w:b/>
          <w:bCs/>
          <w:sz w:val="32"/>
          <w:szCs w:val="32"/>
        </w:rPr>
      </w:pPr>
    </w:p>
    <w:p w14:paraId="22170271" w14:textId="4BE5F8AC" w:rsidR="001651A7" w:rsidRPr="00321094" w:rsidRDefault="003E0ED2" w:rsidP="00321094">
      <w:pPr>
        <w:jc w:val="center"/>
        <w:rPr>
          <w:rFonts w:ascii="Poppins" w:hAnsi="Poppins" w:cs="Poppins"/>
          <w:b/>
          <w:bCs/>
          <w:sz w:val="32"/>
          <w:szCs w:val="32"/>
        </w:rPr>
      </w:pPr>
      <w:r w:rsidRPr="00321094">
        <w:rPr>
          <w:rFonts w:ascii="Poppins" w:hAnsi="Poppins" w:cs="Poppins"/>
          <w:b/>
          <w:bCs/>
          <w:sz w:val="32"/>
          <w:szCs w:val="32"/>
        </w:rPr>
        <w:t>Section 2: Core Python Concepts</w:t>
      </w:r>
    </w:p>
    <w:p w14:paraId="67C57ADF" w14:textId="77777777" w:rsidR="001651A7" w:rsidRPr="00434956" w:rsidRDefault="003E0ED2" w:rsidP="00327917">
      <w:pPr>
        <w:rPr>
          <w:rFonts w:asciiTheme="majorHAnsi" w:hAnsiTheme="majorHAnsi" w:cstheme="majorHAnsi"/>
          <w:b/>
          <w:bCs/>
        </w:rPr>
      </w:pPr>
      <w:r w:rsidRPr="00434956">
        <w:rPr>
          <w:rFonts w:asciiTheme="majorHAnsi" w:hAnsiTheme="majorHAnsi" w:cstheme="majorHAnsi"/>
          <w:b/>
          <w:bCs/>
        </w:rPr>
        <w:t>Printing to the screen:</w:t>
      </w:r>
    </w:p>
    <w:p w14:paraId="26386397" w14:textId="243144EE" w:rsidR="001651A7" w:rsidRPr="00666FEA" w:rsidRDefault="003E0ED2" w:rsidP="00327917">
      <w:pPr>
        <w:rPr>
          <w:rFonts w:asciiTheme="majorHAnsi" w:hAnsiTheme="majorHAnsi" w:cstheme="majorHAnsi"/>
        </w:rPr>
      </w:pPr>
      <w:r w:rsidRPr="00327917">
        <w:rPr>
          <w:rFonts w:asciiTheme="majorHAnsi" w:hAnsiTheme="majorHAnsi" w:cstheme="majorHAnsi"/>
        </w:rPr>
        <w:t xml:space="preserve">Use the </w:t>
      </w:r>
      <w:proofErr w:type="gramStart"/>
      <w:r w:rsidRPr="00327917">
        <w:rPr>
          <w:rFonts w:asciiTheme="majorHAnsi" w:hAnsiTheme="majorHAnsi" w:cstheme="majorHAnsi"/>
        </w:rPr>
        <w:t>print(</w:t>
      </w:r>
      <w:proofErr w:type="gramEnd"/>
      <w:r w:rsidRPr="00327917">
        <w:rPr>
          <w:rFonts w:asciiTheme="majorHAnsi" w:hAnsiTheme="majorHAnsi" w:cstheme="majorHAnsi"/>
        </w:rPr>
        <w:t>) function to display information.</w:t>
      </w:r>
      <w:r w:rsidR="00666FEA">
        <w:rPr>
          <w:rFonts w:asciiTheme="majorHAnsi" w:hAnsiTheme="majorHAnsi" w:cstheme="majorHAnsi"/>
        </w:rPr>
        <w:br/>
      </w:r>
      <w:r w:rsidRPr="00E17B29">
        <w:rPr>
          <w:rFonts w:asciiTheme="majorHAnsi" w:hAnsiTheme="majorHAnsi" w:cstheme="majorHAnsi"/>
          <w:i/>
          <w:iCs/>
        </w:rPr>
        <w:t xml:space="preserve">Example: </w:t>
      </w:r>
    </w:p>
    <w:p w14:paraId="7015BAD7" w14:textId="251EEAFC" w:rsidR="00E17B29" w:rsidRPr="00327917" w:rsidRDefault="00E17B29" w:rsidP="00327917">
      <w:pPr>
        <w:rPr>
          <w:rFonts w:asciiTheme="majorHAnsi" w:hAnsiTheme="majorHAnsi" w:cstheme="majorHAnsi"/>
        </w:rPr>
      </w:pPr>
      <w:r w:rsidRPr="00E17B29">
        <w:rPr>
          <w:rFonts w:asciiTheme="majorHAnsi" w:hAnsiTheme="majorHAnsi" w:cstheme="majorHAnsi"/>
          <w:noProof/>
        </w:rPr>
        <w:drawing>
          <wp:inline distT="0" distB="0" distL="0" distR="0" wp14:anchorId="2E299532" wp14:editId="301E32C5">
            <wp:extent cx="2267659" cy="285007"/>
            <wp:effectExtent l="0" t="0" r="0" b="1270"/>
            <wp:docPr id="7207478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74780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19121" cy="29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51645B" w14:textId="77777777" w:rsidR="001651A7" w:rsidRPr="00434956" w:rsidRDefault="003E0ED2" w:rsidP="00327917">
      <w:pPr>
        <w:rPr>
          <w:rFonts w:asciiTheme="majorHAnsi" w:hAnsiTheme="majorHAnsi" w:cstheme="majorHAnsi"/>
          <w:b/>
          <w:bCs/>
        </w:rPr>
      </w:pPr>
      <w:r w:rsidRPr="00434956">
        <w:rPr>
          <w:rFonts w:asciiTheme="majorHAnsi" w:hAnsiTheme="majorHAnsi" w:cstheme="majorHAnsi"/>
          <w:b/>
          <w:bCs/>
        </w:rPr>
        <w:t>Triple Speech Marks:</w:t>
      </w:r>
    </w:p>
    <w:p w14:paraId="138F9B19" w14:textId="53B6FEA7" w:rsidR="001651A7" w:rsidRPr="00666FEA" w:rsidRDefault="003E0ED2" w:rsidP="00327917">
      <w:pPr>
        <w:rPr>
          <w:rFonts w:asciiTheme="majorHAnsi" w:hAnsiTheme="majorHAnsi" w:cstheme="majorHAnsi"/>
        </w:rPr>
      </w:pPr>
      <w:r w:rsidRPr="00327917">
        <w:rPr>
          <w:rFonts w:asciiTheme="majorHAnsi" w:hAnsiTheme="majorHAnsi" w:cstheme="majorHAnsi"/>
        </w:rPr>
        <w:t>Use triple speech marks """ to create multi-line text.</w:t>
      </w:r>
      <w:r w:rsidR="00666FEA">
        <w:rPr>
          <w:rFonts w:asciiTheme="majorHAnsi" w:hAnsiTheme="majorHAnsi" w:cstheme="majorHAnsi"/>
        </w:rPr>
        <w:br/>
      </w:r>
      <w:r w:rsidRPr="00896F14">
        <w:rPr>
          <w:rFonts w:asciiTheme="majorHAnsi" w:hAnsiTheme="majorHAnsi" w:cstheme="majorHAnsi"/>
          <w:i/>
          <w:iCs/>
        </w:rPr>
        <w:t>Example:</w:t>
      </w:r>
    </w:p>
    <w:p w14:paraId="175A3D7E" w14:textId="240F19E9" w:rsidR="00896F14" w:rsidRPr="00327917" w:rsidRDefault="00896F14" w:rsidP="00327917">
      <w:pPr>
        <w:rPr>
          <w:rFonts w:asciiTheme="majorHAnsi" w:hAnsiTheme="majorHAnsi" w:cstheme="majorHAnsi"/>
        </w:rPr>
      </w:pPr>
      <w:r w:rsidRPr="00896F14">
        <w:rPr>
          <w:rFonts w:asciiTheme="majorHAnsi" w:hAnsiTheme="majorHAnsi" w:cstheme="majorHAnsi"/>
          <w:noProof/>
        </w:rPr>
        <w:drawing>
          <wp:inline distT="0" distB="0" distL="0" distR="0" wp14:anchorId="7261D296" wp14:editId="2326804A">
            <wp:extent cx="2054431" cy="644092"/>
            <wp:effectExtent l="0" t="0" r="3175" b="3810"/>
            <wp:docPr id="187842496" name="Picture 1" descr="A white background with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842496" name="Picture 1" descr="A white background with text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85479" cy="653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3DBFFD" w14:textId="77777777" w:rsidR="001651A7" w:rsidRPr="00434956" w:rsidRDefault="003E0ED2" w:rsidP="00327917">
      <w:pPr>
        <w:rPr>
          <w:rFonts w:asciiTheme="majorHAnsi" w:hAnsiTheme="majorHAnsi" w:cstheme="majorHAnsi"/>
          <w:b/>
          <w:bCs/>
        </w:rPr>
      </w:pPr>
      <w:r w:rsidRPr="00434956">
        <w:rPr>
          <w:rFonts w:asciiTheme="majorHAnsi" w:hAnsiTheme="majorHAnsi" w:cstheme="majorHAnsi"/>
          <w:b/>
          <w:bCs/>
        </w:rPr>
        <w:t>Variables:</w:t>
      </w:r>
    </w:p>
    <w:p w14:paraId="46226972" w14:textId="32BE827C" w:rsidR="001651A7" w:rsidRPr="00666FEA" w:rsidRDefault="003E0ED2" w:rsidP="00327917">
      <w:pPr>
        <w:rPr>
          <w:rFonts w:asciiTheme="majorHAnsi" w:hAnsiTheme="majorHAnsi" w:cstheme="majorHAnsi"/>
        </w:rPr>
      </w:pPr>
      <w:r w:rsidRPr="00327917">
        <w:rPr>
          <w:rFonts w:asciiTheme="majorHAnsi" w:hAnsiTheme="majorHAnsi" w:cstheme="majorHAnsi"/>
        </w:rPr>
        <w:t>Variables are used to store information.</w:t>
      </w:r>
      <w:r w:rsidR="00666FEA">
        <w:rPr>
          <w:rFonts w:asciiTheme="majorHAnsi" w:hAnsiTheme="majorHAnsi" w:cstheme="majorHAnsi"/>
        </w:rPr>
        <w:br/>
      </w:r>
      <w:r w:rsidRPr="006D403E">
        <w:rPr>
          <w:rFonts w:asciiTheme="majorHAnsi" w:hAnsiTheme="majorHAnsi" w:cstheme="majorHAnsi"/>
          <w:i/>
          <w:iCs/>
        </w:rPr>
        <w:t>Example:</w:t>
      </w:r>
    </w:p>
    <w:p w14:paraId="5C84527B" w14:textId="57006C3C" w:rsidR="00A4759A" w:rsidRPr="00327917" w:rsidRDefault="006D403E" w:rsidP="00327917">
      <w:pPr>
        <w:rPr>
          <w:rFonts w:asciiTheme="majorHAnsi" w:hAnsiTheme="majorHAnsi" w:cstheme="majorHAnsi"/>
        </w:rPr>
      </w:pPr>
      <w:r w:rsidRPr="006D403E">
        <w:rPr>
          <w:rFonts w:asciiTheme="majorHAnsi" w:hAnsiTheme="majorHAnsi" w:cstheme="majorHAnsi"/>
          <w:noProof/>
        </w:rPr>
        <w:drawing>
          <wp:inline distT="0" distB="0" distL="0" distR="0" wp14:anchorId="46451D4D" wp14:editId="0C93B1B9">
            <wp:extent cx="1512480" cy="413182"/>
            <wp:effectExtent l="0" t="0" r="0" b="6350"/>
            <wp:docPr id="5714028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1402811" name=""/>
                    <pic:cNvPicPr/>
                  </pic:nvPicPr>
                  <pic:blipFill rotWithShape="1">
                    <a:blip r:embed="rId10"/>
                    <a:srcRect l="3305" t="4767" b="1"/>
                    <a:stretch/>
                  </pic:blipFill>
                  <pic:spPr bwMode="auto">
                    <a:xfrm>
                      <a:off x="0" y="0"/>
                      <a:ext cx="1534016" cy="4190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1F2148" w14:textId="77777777" w:rsidR="009B7B1A" w:rsidRDefault="003E0ED2" w:rsidP="00327917">
      <w:pPr>
        <w:rPr>
          <w:rFonts w:asciiTheme="majorHAnsi" w:hAnsiTheme="majorHAnsi" w:cstheme="majorHAnsi"/>
          <w:b/>
          <w:bCs/>
        </w:rPr>
      </w:pPr>
      <w:r w:rsidRPr="009B7B1A">
        <w:rPr>
          <w:rFonts w:asciiTheme="majorHAnsi" w:hAnsiTheme="majorHAnsi" w:cstheme="majorHAnsi"/>
          <w:b/>
          <w:bCs/>
        </w:rPr>
        <w:t>Assignment Statements:</w:t>
      </w:r>
    </w:p>
    <w:p w14:paraId="6ECDD5BF" w14:textId="28B62F56" w:rsidR="00C33B7A" w:rsidRPr="00666FEA" w:rsidRDefault="00666FEA" w:rsidP="00327917">
      <w:pPr>
        <w:rPr>
          <w:rFonts w:asciiTheme="majorHAnsi" w:hAnsiTheme="majorHAnsi" w:cstheme="majorHAnsi"/>
          <w:b/>
          <w:bCs/>
        </w:rPr>
      </w:pPr>
      <w:r w:rsidRPr="00327917">
        <w:rPr>
          <w:rFonts w:asciiTheme="majorHAnsi" w:hAnsiTheme="majorHAnsi" w:cstheme="majorHAnsi"/>
        </w:rPr>
        <w:lastRenderedPageBreak/>
        <w:t>The = sign is used to assign a value to a variable</w:t>
      </w:r>
      <w:r>
        <w:rPr>
          <w:rFonts w:asciiTheme="majorHAnsi" w:hAnsiTheme="majorHAnsi" w:cstheme="majorHAnsi"/>
          <w:b/>
          <w:bCs/>
        </w:rPr>
        <w:br/>
      </w:r>
      <w:r w:rsidR="00C33B7A">
        <w:rPr>
          <w:rFonts w:asciiTheme="majorHAnsi" w:hAnsiTheme="majorHAnsi" w:cstheme="majorHAnsi"/>
          <w:i/>
          <w:iCs/>
        </w:rPr>
        <w:t>Example:</w:t>
      </w:r>
    </w:p>
    <w:p w14:paraId="08F4F02E" w14:textId="3C5AF4C3" w:rsidR="00C33B7A" w:rsidRPr="00C33B7A" w:rsidRDefault="00C33B7A" w:rsidP="00327917">
      <w:pPr>
        <w:rPr>
          <w:rFonts w:asciiTheme="majorHAnsi" w:hAnsiTheme="majorHAnsi" w:cstheme="majorHAnsi"/>
          <w:i/>
          <w:iCs/>
        </w:rPr>
      </w:pPr>
      <w:r w:rsidRPr="00C33B7A">
        <w:rPr>
          <w:rFonts w:asciiTheme="majorHAnsi" w:hAnsiTheme="majorHAnsi" w:cstheme="majorHAnsi"/>
          <w:i/>
          <w:iCs/>
          <w:noProof/>
        </w:rPr>
        <w:drawing>
          <wp:inline distT="0" distB="0" distL="0" distR="0" wp14:anchorId="086CB9C1" wp14:editId="4312191E">
            <wp:extent cx="1114436" cy="245176"/>
            <wp:effectExtent l="0" t="0" r="0" b="2540"/>
            <wp:docPr id="5757041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70410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17478" cy="24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CE32B2" w14:textId="4FEF803A" w:rsidR="001651A7" w:rsidRDefault="003E0ED2" w:rsidP="00327917">
      <w:pPr>
        <w:rPr>
          <w:rFonts w:asciiTheme="majorHAnsi" w:hAnsiTheme="majorHAnsi" w:cstheme="majorHAnsi"/>
          <w:b/>
          <w:bCs/>
        </w:rPr>
      </w:pPr>
      <w:r w:rsidRPr="009B7B1A">
        <w:rPr>
          <w:rFonts w:asciiTheme="majorHAnsi" w:hAnsiTheme="majorHAnsi" w:cstheme="majorHAnsi"/>
          <w:b/>
          <w:bCs/>
        </w:rPr>
        <w:t>Comments:</w:t>
      </w:r>
    </w:p>
    <w:p w14:paraId="602D974E" w14:textId="3A5D3DA2" w:rsidR="00DE64F9" w:rsidRPr="00666FEA" w:rsidRDefault="00666FEA" w:rsidP="00327917">
      <w:pPr>
        <w:rPr>
          <w:rFonts w:asciiTheme="majorHAnsi" w:hAnsiTheme="majorHAnsi" w:cstheme="majorHAnsi"/>
        </w:rPr>
      </w:pPr>
      <w:r w:rsidRPr="00327917">
        <w:rPr>
          <w:rFonts w:asciiTheme="majorHAnsi" w:hAnsiTheme="majorHAnsi" w:cstheme="majorHAnsi"/>
        </w:rPr>
        <w:t>Comments explain what code does. They start with a # symbol and are ignored by the computer.</w:t>
      </w:r>
      <w:r>
        <w:rPr>
          <w:rFonts w:asciiTheme="majorHAnsi" w:hAnsiTheme="majorHAnsi" w:cstheme="majorHAnsi"/>
        </w:rPr>
        <w:br/>
      </w:r>
      <w:r w:rsidR="00DE64F9">
        <w:rPr>
          <w:rFonts w:asciiTheme="majorHAnsi" w:hAnsiTheme="majorHAnsi" w:cstheme="majorHAnsi"/>
          <w:i/>
          <w:iCs/>
        </w:rPr>
        <w:t>Example:</w:t>
      </w:r>
    </w:p>
    <w:p w14:paraId="12F1CC70" w14:textId="6E73DF69" w:rsidR="00DE64F9" w:rsidRPr="00DE64F9" w:rsidRDefault="00DE64F9" w:rsidP="00327917">
      <w:pPr>
        <w:rPr>
          <w:rFonts w:asciiTheme="majorHAnsi" w:hAnsiTheme="majorHAnsi" w:cstheme="majorHAnsi"/>
          <w:i/>
          <w:iCs/>
        </w:rPr>
      </w:pPr>
      <w:r w:rsidRPr="00DE64F9">
        <w:rPr>
          <w:rFonts w:asciiTheme="majorHAnsi" w:hAnsiTheme="majorHAnsi" w:cstheme="majorHAnsi"/>
          <w:i/>
          <w:iCs/>
          <w:noProof/>
        </w:rPr>
        <w:drawing>
          <wp:inline distT="0" distB="0" distL="0" distR="0" wp14:anchorId="6E4EC0B1" wp14:editId="6194CB4F">
            <wp:extent cx="3078484" cy="361289"/>
            <wp:effectExtent l="0" t="0" r="0" b="1270"/>
            <wp:docPr id="16175944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594404" name=""/>
                    <pic:cNvPicPr/>
                  </pic:nvPicPr>
                  <pic:blipFill rotWithShape="1">
                    <a:blip r:embed="rId12"/>
                    <a:srcRect t="3892" b="-1"/>
                    <a:stretch/>
                  </pic:blipFill>
                  <pic:spPr bwMode="auto">
                    <a:xfrm>
                      <a:off x="0" y="0"/>
                      <a:ext cx="3121788" cy="3663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8B65BF7" w14:textId="26123FCD" w:rsidR="001651A7" w:rsidRPr="00327917" w:rsidRDefault="003E0ED2" w:rsidP="00327917">
      <w:pPr>
        <w:rPr>
          <w:rFonts w:asciiTheme="majorHAnsi" w:hAnsiTheme="majorHAnsi" w:cstheme="majorHAnsi"/>
        </w:rPr>
      </w:pPr>
      <w:r w:rsidRPr="00327917">
        <w:rPr>
          <w:rFonts w:asciiTheme="majorHAnsi" w:hAnsiTheme="majorHAnsi" w:cstheme="majorHAnsi"/>
        </w:rPr>
        <w:t># This prints Hello World</w:t>
      </w:r>
    </w:p>
    <w:p w14:paraId="4E587C47" w14:textId="77777777" w:rsidR="00666FEA" w:rsidRDefault="00666FEA" w:rsidP="00327917">
      <w:pPr>
        <w:rPr>
          <w:rFonts w:asciiTheme="majorHAnsi" w:hAnsiTheme="majorHAnsi" w:cstheme="majorHAnsi"/>
          <w:b/>
          <w:bCs/>
        </w:rPr>
      </w:pPr>
    </w:p>
    <w:p w14:paraId="06F2FFC1" w14:textId="25266E0C" w:rsidR="001651A7" w:rsidRDefault="003E0ED2" w:rsidP="00327917">
      <w:pPr>
        <w:rPr>
          <w:rFonts w:asciiTheme="majorHAnsi" w:hAnsiTheme="majorHAnsi" w:cstheme="majorHAnsi"/>
          <w:b/>
          <w:bCs/>
        </w:rPr>
      </w:pPr>
      <w:r w:rsidRPr="009B7B1A">
        <w:rPr>
          <w:rFonts w:asciiTheme="majorHAnsi" w:hAnsiTheme="majorHAnsi" w:cstheme="majorHAnsi"/>
          <w:b/>
          <w:bCs/>
        </w:rPr>
        <w:t>Syntax Errors:</w:t>
      </w:r>
    </w:p>
    <w:p w14:paraId="622BA745" w14:textId="154A85D7" w:rsidR="00666FEA" w:rsidRPr="00666FEA" w:rsidRDefault="00666FEA" w:rsidP="00327917">
      <w:pPr>
        <w:rPr>
          <w:rFonts w:asciiTheme="majorHAnsi" w:hAnsiTheme="majorHAnsi" w:cstheme="majorHAnsi"/>
        </w:rPr>
      </w:pPr>
      <w:r w:rsidRPr="00327917">
        <w:rPr>
          <w:rFonts w:asciiTheme="majorHAnsi" w:hAnsiTheme="majorHAnsi" w:cstheme="majorHAnsi"/>
        </w:rPr>
        <w:t>Syntax errors happen when the rules of Python are not followed.</w:t>
      </w:r>
    </w:p>
    <w:p w14:paraId="3CFBAA38" w14:textId="2F269875" w:rsidR="00666FEA" w:rsidRPr="00666FEA" w:rsidRDefault="00666FEA" w:rsidP="00327917">
      <w:pPr>
        <w:rPr>
          <w:rFonts w:asciiTheme="majorHAnsi" w:hAnsiTheme="majorHAnsi" w:cstheme="majorHAnsi"/>
          <w:i/>
          <w:iCs/>
        </w:rPr>
      </w:pPr>
      <w:r w:rsidRPr="00666FEA">
        <w:rPr>
          <w:rFonts w:asciiTheme="majorHAnsi" w:hAnsiTheme="majorHAnsi" w:cstheme="majorHAnsi"/>
          <w:i/>
          <w:iCs/>
        </w:rPr>
        <w:t>Example:</w:t>
      </w:r>
    </w:p>
    <w:p w14:paraId="334A4DAE" w14:textId="62914727" w:rsidR="001651A7" w:rsidRPr="00666FEA" w:rsidRDefault="000B26A9" w:rsidP="00327917">
      <w:pPr>
        <w:rPr>
          <w:rFonts w:asciiTheme="majorHAnsi" w:hAnsiTheme="majorHAnsi" w:cstheme="majorHAnsi"/>
          <w:b/>
          <w:bCs/>
        </w:rPr>
      </w:pPr>
      <w:r w:rsidRPr="000B26A9">
        <w:rPr>
          <w:rFonts w:asciiTheme="majorHAnsi" w:hAnsiTheme="majorHAnsi" w:cstheme="majorHAnsi"/>
          <w:b/>
          <w:bCs/>
          <w:noProof/>
        </w:rPr>
        <w:drawing>
          <wp:inline distT="0" distB="0" distL="0" distR="0" wp14:anchorId="0A0FDB6B" wp14:editId="1D61402F">
            <wp:extent cx="3496163" cy="504895"/>
            <wp:effectExtent l="0" t="0" r="9525" b="9525"/>
            <wp:docPr id="1164904040" name="Picture 1" descr="A group of colorful symbol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904040" name="Picture 1" descr="A group of colorful symbols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496163" cy="504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E0ED2" w:rsidRPr="00327917">
        <w:rPr>
          <w:rFonts w:asciiTheme="majorHAnsi" w:hAnsiTheme="majorHAnsi" w:cstheme="majorHAnsi"/>
        </w:rPr>
        <w:t>.</w:t>
      </w:r>
    </w:p>
    <w:p w14:paraId="56C32CF3" w14:textId="79FA1B07" w:rsidR="001651A7" w:rsidRPr="00F137D7" w:rsidRDefault="00CB5E32" w:rsidP="00327917">
      <w:pPr>
        <w:rPr>
          <w:rFonts w:asciiTheme="majorHAnsi" w:hAnsiTheme="majorHAnsi" w:cstheme="majorHAnsi"/>
          <w:b/>
          <w:bCs/>
          <w:color w:val="00B050"/>
        </w:rPr>
      </w:pPr>
      <w:r w:rsidRPr="00CB5E32">
        <w:rPr>
          <w:rFonts w:asciiTheme="majorHAnsi" w:hAnsiTheme="majorHAnsi" w:cstheme="majorHAnsi"/>
          <w:b/>
          <w:bCs/>
          <w:color w:val="FF0000"/>
        </w:rPr>
        <w:t>Activity (Complete this in RED)</w:t>
      </w:r>
      <w:r>
        <w:rPr>
          <w:rFonts w:asciiTheme="majorHAnsi" w:hAnsiTheme="majorHAnsi" w:cstheme="majorHAnsi"/>
          <w:b/>
          <w:bCs/>
          <w:color w:val="FF0000"/>
        </w:rPr>
        <w:t xml:space="preserve"> </w:t>
      </w:r>
      <w:r>
        <w:rPr>
          <w:rFonts w:asciiTheme="majorHAnsi" w:hAnsiTheme="majorHAnsi" w:cstheme="majorHAnsi"/>
          <w:b/>
          <w:bCs/>
          <w:color w:val="FF0000"/>
        </w:rPr>
        <w:tab/>
      </w:r>
      <w:r w:rsidR="00115924" w:rsidRPr="00F137D7">
        <w:rPr>
          <w:rFonts w:asciiTheme="majorHAnsi" w:hAnsiTheme="majorHAnsi" w:cstheme="majorHAnsi"/>
          <w:b/>
          <w:bCs/>
          <w:color w:val="00B050"/>
        </w:rPr>
        <w:br/>
        <w:t xml:space="preserve">Using the website: </w:t>
      </w:r>
      <w:hyperlink r:id="rId14" w:history="1">
        <w:r w:rsidR="00115924" w:rsidRPr="00F137D7">
          <w:rPr>
            <w:rStyle w:val="Hyperlink"/>
            <w:color w:val="00B050"/>
          </w:rPr>
          <w:t>Online Python - IDE, Editor, Compiler, Interpreter</w:t>
        </w:r>
      </w:hyperlink>
      <w:r w:rsidR="00115924" w:rsidRPr="00F137D7">
        <w:rPr>
          <w:color w:val="00B050"/>
        </w:rPr>
        <w:t xml:space="preserve"> </w:t>
      </w:r>
      <w:r w:rsidR="003F47A9" w:rsidRPr="00F137D7">
        <w:rPr>
          <w:color w:val="00B050"/>
        </w:rPr>
        <w:t xml:space="preserve">complete the tasks below and </w:t>
      </w:r>
      <w:r w:rsidR="00827ECB" w:rsidRPr="00F137D7">
        <w:rPr>
          <w:color w:val="00B050"/>
        </w:rPr>
        <w:t>evidence this with screenshots.</w:t>
      </w:r>
    </w:p>
    <w:p w14:paraId="2EC710D9" w14:textId="1B1EB94F" w:rsidR="00A6108D" w:rsidRPr="00F137D7" w:rsidRDefault="003E0ED2" w:rsidP="00327917">
      <w:pPr>
        <w:rPr>
          <w:rFonts w:asciiTheme="majorHAnsi" w:hAnsiTheme="majorHAnsi" w:cstheme="majorHAnsi"/>
          <w:color w:val="00B050"/>
        </w:rPr>
      </w:pPr>
      <w:r w:rsidRPr="00F137D7">
        <w:rPr>
          <w:rFonts w:asciiTheme="majorHAnsi" w:hAnsiTheme="majorHAnsi" w:cstheme="majorHAnsi"/>
          <w:color w:val="00B050"/>
        </w:rPr>
        <w:t>- Write 3 print statements that display different pieces of information about yourself.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A6108D" w:rsidRPr="00F137D7" w14:paraId="6812E955" w14:textId="77777777" w:rsidTr="00A6108D">
        <w:tc>
          <w:tcPr>
            <w:tcW w:w="8856" w:type="dxa"/>
          </w:tcPr>
          <w:p w14:paraId="54AC10F2" w14:textId="6595FA2B" w:rsidR="00A6108D" w:rsidRPr="00F137D7" w:rsidRDefault="00A6108D" w:rsidP="00327917">
            <w:pPr>
              <w:rPr>
                <w:rFonts w:asciiTheme="majorHAnsi" w:hAnsiTheme="majorHAnsi" w:cstheme="majorHAnsi"/>
                <w:color w:val="00B050"/>
              </w:rPr>
            </w:pPr>
            <w:r w:rsidRPr="00A76060">
              <w:rPr>
                <w:rFonts w:asciiTheme="majorHAnsi" w:hAnsiTheme="majorHAnsi" w:cstheme="majorHAnsi"/>
                <w:b/>
                <w:bCs/>
                <w:color w:val="FF0000"/>
              </w:rPr>
              <w:t>Place your screenshot of the code here</w:t>
            </w:r>
            <w:r w:rsidRPr="00A76060">
              <w:rPr>
                <w:rFonts w:asciiTheme="majorHAnsi" w:hAnsiTheme="majorHAnsi" w:cstheme="majorHAnsi"/>
                <w:color w:val="FF0000"/>
              </w:rPr>
              <w:t xml:space="preserve">. (Screenshots can be taken by pressing </w:t>
            </w:r>
            <w:proofErr w:type="spellStart"/>
            <w:r w:rsidRPr="00A76060">
              <w:rPr>
                <w:rFonts w:asciiTheme="majorHAnsi" w:hAnsiTheme="majorHAnsi" w:cstheme="majorHAnsi"/>
                <w:color w:val="FF0000"/>
              </w:rPr>
              <w:t>prtscrn</w:t>
            </w:r>
            <w:proofErr w:type="spellEnd"/>
            <w:r w:rsidRPr="00A76060">
              <w:rPr>
                <w:rFonts w:asciiTheme="majorHAnsi" w:hAnsiTheme="majorHAnsi" w:cstheme="majorHAnsi"/>
                <w:color w:val="FF0000"/>
              </w:rPr>
              <w:t xml:space="preserve"> next to F12 and </w:t>
            </w:r>
            <w:proofErr w:type="gramStart"/>
            <w:r w:rsidRPr="00A76060">
              <w:rPr>
                <w:rFonts w:asciiTheme="majorHAnsi" w:hAnsiTheme="majorHAnsi" w:cstheme="majorHAnsi"/>
                <w:color w:val="FF0000"/>
              </w:rPr>
              <w:t>pasting, or</w:t>
            </w:r>
            <w:proofErr w:type="gramEnd"/>
            <w:r w:rsidRPr="00A76060">
              <w:rPr>
                <w:rFonts w:asciiTheme="majorHAnsi" w:hAnsiTheme="majorHAnsi" w:cstheme="majorHAnsi"/>
                <w:color w:val="FF0000"/>
              </w:rPr>
              <w:t xml:space="preserve"> using the snipping tool).</w:t>
            </w:r>
          </w:p>
        </w:tc>
      </w:tr>
    </w:tbl>
    <w:p w14:paraId="18A05001" w14:textId="273EC98E" w:rsidR="001651A7" w:rsidRPr="00F137D7" w:rsidRDefault="001651A7" w:rsidP="00327917">
      <w:pPr>
        <w:rPr>
          <w:rFonts w:asciiTheme="majorHAnsi" w:hAnsiTheme="majorHAnsi" w:cstheme="majorHAnsi"/>
          <w:color w:val="00B050"/>
        </w:rPr>
      </w:pPr>
    </w:p>
    <w:p w14:paraId="5929F527" w14:textId="77777777" w:rsidR="001651A7" w:rsidRPr="00F137D7" w:rsidRDefault="003E0ED2" w:rsidP="00327917">
      <w:pPr>
        <w:rPr>
          <w:rFonts w:asciiTheme="majorHAnsi" w:hAnsiTheme="majorHAnsi" w:cstheme="majorHAnsi"/>
          <w:color w:val="00B050"/>
        </w:rPr>
      </w:pPr>
      <w:r w:rsidRPr="00F137D7">
        <w:rPr>
          <w:rFonts w:asciiTheme="majorHAnsi" w:hAnsiTheme="majorHAnsi" w:cstheme="majorHAnsi"/>
          <w:color w:val="00B050"/>
        </w:rPr>
        <w:t>- Use triple speech marks in one of your programs.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A6108D" w:rsidRPr="00F137D7" w14:paraId="28DBC957" w14:textId="77777777" w:rsidTr="00903D01">
        <w:tc>
          <w:tcPr>
            <w:tcW w:w="8856" w:type="dxa"/>
          </w:tcPr>
          <w:p w14:paraId="02CDB66B" w14:textId="77777777" w:rsidR="00A6108D" w:rsidRPr="00F137D7" w:rsidRDefault="00A6108D" w:rsidP="00903D01">
            <w:pPr>
              <w:rPr>
                <w:rFonts w:asciiTheme="majorHAnsi" w:hAnsiTheme="majorHAnsi" w:cstheme="majorHAnsi"/>
                <w:color w:val="00B050"/>
              </w:rPr>
            </w:pPr>
            <w:r w:rsidRPr="00A76060">
              <w:rPr>
                <w:rFonts w:asciiTheme="majorHAnsi" w:hAnsiTheme="majorHAnsi" w:cstheme="majorHAnsi"/>
                <w:b/>
                <w:bCs/>
                <w:color w:val="FF0000"/>
              </w:rPr>
              <w:t>Place your screenshot of the code here.</w:t>
            </w:r>
            <w:r w:rsidRPr="00A76060">
              <w:rPr>
                <w:rFonts w:asciiTheme="majorHAnsi" w:hAnsiTheme="majorHAnsi" w:cstheme="majorHAnsi"/>
                <w:color w:val="FF0000"/>
              </w:rPr>
              <w:t xml:space="preserve"> (Screenshots can be taken by pressing </w:t>
            </w:r>
            <w:proofErr w:type="spellStart"/>
            <w:r w:rsidRPr="00A76060">
              <w:rPr>
                <w:rFonts w:asciiTheme="majorHAnsi" w:hAnsiTheme="majorHAnsi" w:cstheme="majorHAnsi"/>
                <w:color w:val="FF0000"/>
              </w:rPr>
              <w:t>prtscrn</w:t>
            </w:r>
            <w:proofErr w:type="spellEnd"/>
            <w:r w:rsidRPr="00A76060">
              <w:rPr>
                <w:rFonts w:asciiTheme="majorHAnsi" w:hAnsiTheme="majorHAnsi" w:cstheme="majorHAnsi"/>
                <w:color w:val="FF0000"/>
              </w:rPr>
              <w:t xml:space="preserve"> next to F12 and </w:t>
            </w:r>
            <w:proofErr w:type="gramStart"/>
            <w:r w:rsidRPr="00A76060">
              <w:rPr>
                <w:rFonts w:asciiTheme="majorHAnsi" w:hAnsiTheme="majorHAnsi" w:cstheme="majorHAnsi"/>
                <w:color w:val="FF0000"/>
              </w:rPr>
              <w:t>pasting, or</w:t>
            </w:r>
            <w:proofErr w:type="gramEnd"/>
            <w:r w:rsidRPr="00A76060">
              <w:rPr>
                <w:rFonts w:asciiTheme="majorHAnsi" w:hAnsiTheme="majorHAnsi" w:cstheme="majorHAnsi"/>
                <w:color w:val="FF0000"/>
              </w:rPr>
              <w:t xml:space="preserve"> using the snipping tool).</w:t>
            </w:r>
          </w:p>
        </w:tc>
      </w:tr>
    </w:tbl>
    <w:p w14:paraId="68D6BE58" w14:textId="77777777" w:rsidR="00A6108D" w:rsidRPr="00F137D7" w:rsidRDefault="00A6108D" w:rsidP="00327917">
      <w:pPr>
        <w:rPr>
          <w:rFonts w:asciiTheme="majorHAnsi" w:hAnsiTheme="majorHAnsi" w:cstheme="majorHAnsi"/>
          <w:color w:val="00B050"/>
        </w:rPr>
      </w:pPr>
    </w:p>
    <w:p w14:paraId="39AEBB40" w14:textId="77777777" w:rsidR="001651A7" w:rsidRPr="00F137D7" w:rsidRDefault="003E0ED2" w:rsidP="00327917">
      <w:pPr>
        <w:rPr>
          <w:rFonts w:asciiTheme="majorHAnsi" w:hAnsiTheme="majorHAnsi" w:cstheme="majorHAnsi"/>
          <w:color w:val="00B050"/>
        </w:rPr>
      </w:pPr>
      <w:r w:rsidRPr="00F137D7">
        <w:rPr>
          <w:rFonts w:asciiTheme="majorHAnsi" w:hAnsiTheme="majorHAnsi" w:cstheme="majorHAnsi"/>
          <w:color w:val="00B050"/>
        </w:rPr>
        <w:t>- Introduce and comment on 3 variables you create.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A6108D" w:rsidRPr="00F137D7" w14:paraId="1E1D6408" w14:textId="77777777" w:rsidTr="00903D01">
        <w:tc>
          <w:tcPr>
            <w:tcW w:w="8856" w:type="dxa"/>
          </w:tcPr>
          <w:p w14:paraId="1F30619C" w14:textId="77777777" w:rsidR="00A6108D" w:rsidRPr="00F137D7" w:rsidRDefault="00A6108D" w:rsidP="00903D01">
            <w:pPr>
              <w:rPr>
                <w:rFonts w:asciiTheme="majorHAnsi" w:hAnsiTheme="majorHAnsi" w:cstheme="majorHAnsi"/>
                <w:color w:val="00B050"/>
              </w:rPr>
            </w:pPr>
            <w:r w:rsidRPr="00A76060">
              <w:rPr>
                <w:rFonts w:asciiTheme="majorHAnsi" w:hAnsiTheme="majorHAnsi" w:cstheme="majorHAnsi"/>
                <w:b/>
                <w:bCs/>
                <w:color w:val="FF0000"/>
              </w:rPr>
              <w:t>Place your screenshot of the code here.</w:t>
            </w:r>
            <w:r w:rsidRPr="00A76060">
              <w:rPr>
                <w:rFonts w:asciiTheme="majorHAnsi" w:hAnsiTheme="majorHAnsi" w:cstheme="majorHAnsi"/>
                <w:color w:val="FF0000"/>
              </w:rPr>
              <w:t xml:space="preserve"> (Screenshots can be taken by pressing </w:t>
            </w:r>
            <w:proofErr w:type="spellStart"/>
            <w:r w:rsidRPr="00A76060">
              <w:rPr>
                <w:rFonts w:asciiTheme="majorHAnsi" w:hAnsiTheme="majorHAnsi" w:cstheme="majorHAnsi"/>
                <w:color w:val="FF0000"/>
              </w:rPr>
              <w:t>prtscrn</w:t>
            </w:r>
            <w:proofErr w:type="spellEnd"/>
            <w:r w:rsidRPr="00A76060">
              <w:rPr>
                <w:rFonts w:asciiTheme="majorHAnsi" w:hAnsiTheme="majorHAnsi" w:cstheme="majorHAnsi"/>
                <w:color w:val="FF0000"/>
              </w:rPr>
              <w:t xml:space="preserve"> next to F12 and </w:t>
            </w:r>
            <w:proofErr w:type="gramStart"/>
            <w:r w:rsidRPr="00A76060">
              <w:rPr>
                <w:rFonts w:asciiTheme="majorHAnsi" w:hAnsiTheme="majorHAnsi" w:cstheme="majorHAnsi"/>
                <w:color w:val="FF0000"/>
              </w:rPr>
              <w:t>pasting, or</w:t>
            </w:r>
            <w:proofErr w:type="gramEnd"/>
            <w:r w:rsidRPr="00A76060">
              <w:rPr>
                <w:rFonts w:asciiTheme="majorHAnsi" w:hAnsiTheme="majorHAnsi" w:cstheme="majorHAnsi"/>
                <w:color w:val="FF0000"/>
              </w:rPr>
              <w:t xml:space="preserve"> using the snipping tool).</w:t>
            </w:r>
          </w:p>
        </w:tc>
      </w:tr>
    </w:tbl>
    <w:p w14:paraId="179DE394" w14:textId="77777777" w:rsidR="00A6108D" w:rsidRPr="00F137D7" w:rsidRDefault="00A6108D" w:rsidP="00327917">
      <w:pPr>
        <w:rPr>
          <w:rFonts w:asciiTheme="majorHAnsi" w:hAnsiTheme="majorHAnsi" w:cstheme="majorHAnsi"/>
          <w:color w:val="00B050"/>
        </w:rPr>
      </w:pPr>
    </w:p>
    <w:p w14:paraId="7F52572B" w14:textId="77777777" w:rsidR="001651A7" w:rsidRPr="00F137D7" w:rsidRDefault="003E0ED2" w:rsidP="00327917">
      <w:pPr>
        <w:rPr>
          <w:rFonts w:asciiTheme="majorHAnsi" w:hAnsiTheme="majorHAnsi" w:cstheme="majorHAnsi"/>
          <w:color w:val="00B050"/>
        </w:rPr>
      </w:pPr>
      <w:r w:rsidRPr="00F137D7">
        <w:rPr>
          <w:rFonts w:asciiTheme="majorHAnsi" w:hAnsiTheme="majorHAnsi" w:cstheme="majorHAnsi"/>
          <w:color w:val="00B050"/>
        </w:rPr>
        <w:lastRenderedPageBreak/>
        <w:t>- Create 3 examples of syntax errors, and then correct them.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A6108D" w:rsidRPr="00F137D7" w14:paraId="4FFDD9B5" w14:textId="77777777" w:rsidTr="00903D01">
        <w:tc>
          <w:tcPr>
            <w:tcW w:w="8856" w:type="dxa"/>
          </w:tcPr>
          <w:p w14:paraId="3D967471" w14:textId="53A7D075" w:rsidR="00A6108D" w:rsidRPr="00F137D7" w:rsidRDefault="00332DD4" w:rsidP="00903D01">
            <w:pPr>
              <w:rPr>
                <w:rFonts w:asciiTheme="majorHAnsi" w:hAnsiTheme="majorHAnsi" w:cstheme="majorHAnsi"/>
                <w:color w:val="00B050"/>
              </w:rPr>
            </w:pPr>
            <w:r w:rsidRPr="00A76060">
              <w:rPr>
                <w:rFonts w:asciiTheme="majorHAnsi" w:hAnsiTheme="majorHAnsi" w:cstheme="majorHAnsi"/>
                <w:b/>
                <w:bCs/>
                <w:color w:val="FF0000"/>
              </w:rPr>
              <w:t>Place your screenshot of the code here.</w:t>
            </w:r>
            <w:r w:rsidRPr="00A76060">
              <w:rPr>
                <w:rFonts w:asciiTheme="majorHAnsi" w:hAnsiTheme="majorHAnsi" w:cstheme="majorHAnsi"/>
                <w:color w:val="FF0000"/>
              </w:rPr>
              <w:t xml:space="preserve"> (Screenshots can be taken by pressing </w:t>
            </w:r>
            <w:proofErr w:type="spellStart"/>
            <w:r w:rsidRPr="00A76060">
              <w:rPr>
                <w:rFonts w:asciiTheme="majorHAnsi" w:hAnsiTheme="majorHAnsi" w:cstheme="majorHAnsi"/>
                <w:color w:val="FF0000"/>
              </w:rPr>
              <w:t>prtscrn</w:t>
            </w:r>
            <w:proofErr w:type="spellEnd"/>
            <w:r w:rsidRPr="00A76060">
              <w:rPr>
                <w:rFonts w:asciiTheme="majorHAnsi" w:hAnsiTheme="majorHAnsi" w:cstheme="majorHAnsi"/>
                <w:color w:val="FF0000"/>
              </w:rPr>
              <w:t xml:space="preserve"> next to F12 and </w:t>
            </w:r>
            <w:proofErr w:type="gramStart"/>
            <w:r w:rsidRPr="00A76060">
              <w:rPr>
                <w:rFonts w:asciiTheme="majorHAnsi" w:hAnsiTheme="majorHAnsi" w:cstheme="majorHAnsi"/>
                <w:color w:val="FF0000"/>
              </w:rPr>
              <w:t>pasting, or</w:t>
            </w:r>
            <w:proofErr w:type="gramEnd"/>
            <w:r w:rsidRPr="00A76060">
              <w:rPr>
                <w:rFonts w:asciiTheme="majorHAnsi" w:hAnsiTheme="majorHAnsi" w:cstheme="majorHAnsi"/>
                <w:color w:val="FF0000"/>
              </w:rPr>
              <w:t xml:space="preserve"> using the snipping tool).</w:t>
            </w:r>
          </w:p>
        </w:tc>
      </w:tr>
    </w:tbl>
    <w:p w14:paraId="14E7136C" w14:textId="39B18280" w:rsidR="001651A7" w:rsidRPr="003040DF" w:rsidRDefault="00CB5E32" w:rsidP="00CB5E32">
      <w:pPr>
        <w:jc w:val="center"/>
        <w:rPr>
          <w:rFonts w:ascii="Poppins" w:hAnsi="Poppins" w:cs="Poppins"/>
          <w:b/>
          <w:bCs/>
          <w:sz w:val="32"/>
          <w:szCs w:val="32"/>
        </w:rPr>
      </w:pPr>
      <w:r>
        <w:rPr>
          <w:rFonts w:ascii="Poppins" w:hAnsi="Poppins" w:cs="Poppins"/>
          <w:b/>
          <w:bCs/>
          <w:sz w:val="32"/>
          <w:szCs w:val="32"/>
        </w:rPr>
        <w:br/>
      </w:r>
      <w:r w:rsidR="003E0ED2" w:rsidRPr="003040DF">
        <w:rPr>
          <w:rFonts w:ascii="Poppins" w:hAnsi="Poppins" w:cs="Poppins"/>
          <w:b/>
          <w:bCs/>
          <w:sz w:val="32"/>
          <w:szCs w:val="32"/>
        </w:rPr>
        <w:t>Section 3: String Handling - Concatenation and F-Strings</w:t>
      </w:r>
    </w:p>
    <w:p w14:paraId="7FE0C104" w14:textId="77A6DAD0" w:rsidR="001651A7" w:rsidRPr="00327917" w:rsidRDefault="003E0ED2" w:rsidP="00327917">
      <w:pPr>
        <w:rPr>
          <w:rFonts w:asciiTheme="majorHAnsi" w:hAnsiTheme="majorHAnsi" w:cstheme="majorHAnsi"/>
        </w:rPr>
      </w:pPr>
      <w:r w:rsidRPr="008965F1">
        <w:rPr>
          <w:rFonts w:asciiTheme="majorHAnsi" w:hAnsiTheme="majorHAnsi" w:cstheme="majorHAnsi"/>
          <w:b/>
          <w:bCs/>
        </w:rPr>
        <w:t>Concatenation</w:t>
      </w:r>
      <w:r w:rsidR="008965F1">
        <w:rPr>
          <w:rFonts w:asciiTheme="majorHAnsi" w:hAnsiTheme="majorHAnsi" w:cstheme="majorHAnsi"/>
        </w:rPr>
        <w:t>:</w:t>
      </w:r>
      <w:r w:rsidR="008965F1">
        <w:rPr>
          <w:rFonts w:asciiTheme="majorHAnsi" w:hAnsiTheme="majorHAnsi" w:cstheme="majorHAnsi"/>
        </w:rPr>
        <w:br/>
        <w:t>Concatenation</w:t>
      </w:r>
      <w:r w:rsidRPr="00327917">
        <w:rPr>
          <w:rFonts w:asciiTheme="majorHAnsi" w:hAnsiTheme="majorHAnsi" w:cstheme="majorHAnsi"/>
        </w:rPr>
        <w:t xml:space="preserve"> uses + to join strings together.</w:t>
      </w:r>
    </w:p>
    <w:p w14:paraId="351EC2F9" w14:textId="77777777" w:rsidR="007A17D1" w:rsidRPr="007A17D1" w:rsidRDefault="003E0ED2" w:rsidP="00327917">
      <w:pPr>
        <w:rPr>
          <w:rFonts w:asciiTheme="majorHAnsi" w:hAnsiTheme="majorHAnsi" w:cstheme="majorHAnsi"/>
          <w:i/>
          <w:iCs/>
        </w:rPr>
      </w:pPr>
      <w:r w:rsidRPr="007A17D1">
        <w:rPr>
          <w:rFonts w:asciiTheme="majorHAnsi" w:hAnsiTheme="majorHAnsi" w:cstheme="majorHAnsi"/>
          <w:i/>
          <w:iCs/>
        </w:rPr>
        <w:t xml:space="preserve">Example: </w:t>
      </w:r>
    </w:p>
    <w:p w14:paraId="6FD7D62E" w14:textId="77777777" w:rsidR="00765653" w:rsidRDefault="00765653" w:rsidP="00327917">
      <w:pPr>
        <w:rPr>
          <w:rFonts w:asciiTheme="majorHAnsi" w:hAnsiTheme="majorHAnsi" w:cstheme="majorHAnsi"/>
        </w:rPr>
      </w:pPr>
      <w:r w:rsidRPr="00765653">
        <w:rPr>
          <w:rFonts w:asciiTheme="majorHAnsi" w:hAnsiTheme="majorHAnsi" w:cstheme="majorHAnsi"/>
          <w:noProof/>
        </w:rPr>
        <w:drawing>
          <wp:inline distT="0" distB="0" distL="0" distR="0" wp14:anchorId="014A209A" wp14:editId="13D159B6">
            <wp:extent cx="2448267" cy="362001"/>
            <wp:effectExtent l="0" t="0" r="0" b="0"/>
            <wp:docPr id="69799039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99039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48267" cy="362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7E2C5A" w14:textId="77777777" w:rsidR="00703BC5" w:rsidRPr="00703BC5" w:rsidRDefault="00703BC5" w:rsidP="00703BC5">
      <w:pPr>
        <w:rPr>
          <w:rFonts w:asciiTheme="majorHAnsi" w:hAnsiTheme="majorHAnsi" w:cstheme="majorHAnsi"/>
        </w:rPr>
      </w:pPr>
      <w:r w:rsidRPr="00703BC5">
        <w:rPr>
          <w:rFonts w:asciiTheme="majorHAnsi" w:hAnsiTheme="majorHAnsi" w:cstheme="majorHAnsi"/>
        </w:rPr>
        <w:t>In Python, you must convert numbers to strings when using concatenation because:</w:t>
      </w:r>
    </w:p>
    <w:p w14:paraId="04EA3B9E" w14:textId="396A4100" w:rsidR="00703BC5" w:rsidRDefault="00D075C9" w:rsidP="00703BC5">
      <w:pPr>
        <w:pStyle w:val="ListParagraph"/>
        <w:numPr>
          <w:ilvl w:val="0"/>
          <w:numId w:val="10"/>
        </w:numPr>
        <w:rPr>
          <w:rFonts w:asciiTheme="majorHAnsi" w:hAnsiTheme="majorHAnsi" w:cstheme="majorHAnsi"/>
        </w:rPr>
      </w:pPr>
      <w:r w:rsidRPr="00F82A31"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61312" behindDoc="1" locked="0" layoutInCell="1" allowOverlap="1" wp14:anchorId="0FF7FE84" wp14:editId="060B6C2D">
            <wp:simplePos x="0" y="0"/>
            <wp:positionH relativeFrom="column">
              <wp:posOffset>0</wp:posOffset>
            </wp:positionH>
            <wp:positionV relativeFrom="paragraph">
              <wp:posOffset>341639</wp:posOffset>
            </wp:positionV>
            <wp:extent cx="3886742" cy="400106"/>
            <wp:effectExtent l="0" t="0" r="0" b="0"/>
            <wp:wrapTight wrapText="bothSides">
              <wp:wrapPolygon edited="0">
                <wp:start x="0" y="0"/>
                <wp:lineTo x="0" y="20571"/>
                <wp:lineTo x="21494" y="20571"/>
                <wp:lineTo x="21494" y="0"/>
                <wp:lineTo x="0" y="0"/>
              </wp:wrapPolygon>
            </wp:wrapTight>
            <wp:docPr id="1438422121" name="Picture 1438422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243034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86742" cy="4001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3BC5" w:rsidRPr="00703BC5">
        <w:rPr>
          <w:rFonts w:asciiTheme="majorHAnsi" w:hAnsiTheme="majorHAnsi" w:cstheme="majorHAnsi"/>
        </w:rPr>
        <w:t>The + operator only joins strings together when used for text.</w:t>
      </w:r>
    </w:p>
    <w:p w14:paraId="3E450344" w14:textId="4380A5ED" w:rsidR="00D075C9" w:rsidRDefault="00D075C9" w:rsidP="00D075C9">
      <w:pPr>
        <w:rPr>
          <w:rFonts w:asciiTheme="majorHAnsi" w:hAnsiTheme="majorHAnsi" w:cstheme="majorHAnsi"/>
        </w:rPr>
      </w:pPr>
    </w:p>
    <w:p w14:paraId="1392ACAC" w14:textId="77777777" w:rsidR="00D075C9" w:rsidRPr="00D075C9" w:rsidRDefault="00D075C9" w:rsidP="00D075C9">
      <w:pPr>
        <w:rPr>
          <w:rFonts w:asciiTheme="majorHAnsi" w:hAnsiTheme="majorHAnsi" w:cstheme="majorHAnsi"/>
        </w:rPr>
      </w:pPr>
    </w:p>
    <w:p w14:paraId="2AD5DAFE" w14:textId="2B218AB9" w:rsidR="00703BC5" w:rsidRDefault="004E1EF5" w:rsidP="00703BC5">
      <w:pPr>
        <w:pStyle w:val="ListParagraph"/>
        <w:numPr>
          <w:ilvl w:val="0"/>
          <w:numId w:val="10"/>
        </w:numPr>
        <w:rPr>
          <w:rFonts w:asciiTheme="majorHAnsi" w:hAnsiTheme="majorHAnsi" w:cstheme="majorHAnsi"/>
        </w:rPr>
      </w:pPr>
      <w:r w:rsidRPr="00FF3435"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60288" behindDoc="1" locked="0" layoutInCell="1" allowOverlap="1" wp14:anchorId="38D09761" wp14:editId="382EF0AA">
            <wp:simplePos x="0" y="0"/>
            <wp:positionH relativeFrom="column">
              <wp:posOffset>0</wp:posOffset>
            </wp:positionH>
            <wp:positionV relativeFrom="paragraph">
              <wp:posOffset>526456</wp:posOffset>
            </wp:positionV>
            <wp:extent cx="5692775" cy="654685"/>
            <wp:effectExtent l="0" t="0" r="3175" b="0"/>
            <wp:wrapTight wrapText="bothSides">
              <wp:wrapPolygon edited="0">
                <wp:start x="0" y="0"/>
                <wp:lineTo x="0" y="20741"/>
                <wp:lineTo x="21540" y="20741"/>
                <wp:lineTo x="21540" y="0"/>
                <wp:lineTo x="0" y="0"/>
              </wp:wrapPolygon>
            </wp:wrapTight>
            <wp:docPr id="229007042" name="Picture 229007042" descr="A close-up of wor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152384" name="Picture 1" descr="A close-up of words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92775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3BC5" w:rsidRPr="00703BC5">
        <w:rPr>
          <w:rFonts w:asciiTheme="majorHAnsi" w:hAnsiTheme="majorHAnsi" w:cstheme="majorHAnsi"/>
        </w:rPr>
        <w:t>If you try to join a string ("You are ") with a number (14) directly, Python doesn't know how to "add" text and a number, so it gives an error:</w:t>
      </w:r>
    </w:p>
    <w:p w14:paraId="303B4EDA" w14:textId="3C4C76EA" w:rsidR="00703BC5" w:rsidRDefault="00703BC5" w:rsidP="00703BC5">
      <w:pPr>
        <w:rPr>
          <w:rFonts w:asciiTheme="majorHAnsi" w:hAnsiTheme="majorHAnsi" w:cstheme="majorHAnsi"/>
        </w:rPr>
      </w:pPr>
    </w:p>
    <w:p w14:paraId="62089662" w14:textId="68CE9BF2" w:rsidR="00F82A31" w:rsidRDefault="00D075C9" w:rsidP="00703BC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This error is caused due to the lack of valid data types within the concatenation.</w:t>
      </w:r>
    </w:p>
    <w:p w14:paraId="47204F9B" w14:textId="05A0CF3B" w:rsidR="001651A7" w:rsidRPr="008965F1" w:rsidRDefault="008965F1" w:rsidP="00D075C9">
      <w:pPr>
        <w:rPr>
          <w:rFonts w:asciiTheme="majorHAnsi" w:hAnsiTheme="majorHAnsi" w:cstheme="majorHAnsi"/>
          <w:b/>
          <w:bCs/>
          <w:u w:val="single"/>
        </w:rPr>
      </w:pPr>
      <w:r>
        <w:rPr>
          <w:rFonts w:asciiTheme="majorHAnsi" w:hAnsiTheme="majorHAnsi" w:cstheme="majorHAnsi"/>
        </w:rPr>
        <w:br/>
      </w:r>
      <w:r w:rsidRPr="008965F1">
        <w:rPr>
          <w:rFonts w:asciiTheme="majorHAnsi" w:hAnsiTheme="majorHAnsi" w:cstheme="majorHAnsi"/>
          <w:b/>
          <w:bCs/>
          <w:u w:val="single"/>
        </w:rPr>
        <w:t>F-Strings:</w:t>
      </w:r>
      <w:r>
        <w:rPr>
          <w:rFonts w:asciiTheme="majorHAnsi" w:hAnsiTheme="majorHAnsi" w:cstheme="majorHAnsi"/>
        </w:rPr>
        <w:br/>
      </w:r>
      <w:r w:rsidR="003E0ED2" w:rsidRPr="00D075C9">
        <w:rPr>
          <w:rFonts w:asciiTheme="majorHAnsi" w:hAnsiTheme="majorHAnsi" w:cstheme="majorHAnsi"/>
        </w:rPr>
        <w:t xml:space="preserve">F-Strings are </w:t>
      </w:r>
      <w:r w:rsidR="00D075C9">
        <w:rPr>
          <w:rFonts w:asciiTheme="majorHAnsi" w:hAnsiTheme="majorHAnsi" w:cstheme="majorHAnsi"/>
        </w:rPr>
        <w:t xml:space="preserve">newer, </w:t>
      </w:r>
      <w:r w:rsidR="003E0ED2" w:rsidRPr="00D075C9">
        <w:rPr>
          <w:rFonts w:asciiTheme="majorHAnsi" w:hAnsiTheme="majorHAnsi" w:cstheme="majorHAnsi"/>
        </w:rPr>
        <w:t xml:space="preserve">easier and </w:t>
      </w:r>
      <w:r w:rsidR="006D3503">
        <w:rPr>
          <w:rFonts w:asciiTheme="majorHAnsi" w:hAnsiTheme="majorHAnsi" w:cstheme="majorHAnsi"/>
        </w:rPr>
        <w:t>allow the mixing of data types without having to convert them into strings.</w:t>
      </w:r>
    </w:p>
    <w:p w14:paraId="3D9AC473" w14:textId="0B93E5D8" w:rsidR="001651A7" w:rsidRDefault="003E0ED2" w:rsidP="00327917">
      <w:pPr>
        <w:rPr>
          <w:rFonts w:asciiTheme="majorHAnsi" w:hAnsiTheme="majorHAnsi" w:cstheme="majorHAnsi"/>
        </w:rPr>
      </w:pPr>
      <w:r w:rsidRPr="00D075C9">
        <w:rPr>
          <w:rFonts w:asciiTheme="majorHAnsi" w:hAnsiTheme="majorHAnsi" w:cstheme="majorHAnsi"/>
          <w:i/>
          <w:iCs/>
        </w:rPr>
        <w:t>Example:</w:t>
      </w:r>
      <w:r w:rsidRPr="00327917">
        <w:rPr>
          <w:rFonts w:asciiTheme="majorHAnsi" w:hAnsiTheme="majorHAnsi" w:cstheme="majorHAnsi"/>
        </w:rPr>
        <w:t xml:space="preserve"> </w:t>
      </w:r>
    </w:p>
    <w:p w14:paraId="4FFAD06B" w14:textId="2EA1336A" w:rsidR="008965F1" w:rsidRPr="00327917" w:rsidRDefault="008965F1" w:rsidP="00327917">
      <w:pPr>
        <w:rPr>
          <w:rFonts w:asciiTheme="majorHAnsi" w:hAnsiTheme="majorHAnsi" w:cstheme="majorHAnsi"/>
        </w:rPr>
      </w:pPr>
      <w:r w:rsidRPr="008965F1">
        <w:rPr>
          <w:rFonts w:asciiTheme="majorHAnsi" w:hAnsiTheme="majorHAnsi" w:cstheme="majorHAnsi"/>
          <w:noProof/>
        </w:rPr>
        <w:drawing>
          <wp:inline distT="0" distB="0" distL="0" distR="0" wp14:anchorId="793E4092" wp14:editId="11E96299">
            <wp:extent cx="4162423" cy="547749"/>
            <wp:effectExtent l="0" t="0" r="0" b="5080"/>
            <wp:docPr id="599212906" name="Picture 1" descr="A white background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9212906" name="Picture 1" descr="A white background with black text&#10;&#10;Description automatically generated"/>
                    <pic:cNvPicPr/>
                  </pic:nvPicPr>
                  <pic:blipFill rotWithShape="1">
                    <a:blip r:embed="rId18"/>
                    <a:srcRect t="4156"/>
                    <a:stretch/>
                  </pic:blipFill>
                  <pic:spPr bwMode="auto">
                    <a:xfrm>
                      <a:off x="0" y="0"/>
                      <a:ext cx="4163006" cy="5478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F10363" w14:textId="524546B0" w:rsidR="009D400D" w:rsidRDefault="009D400D" w:rsidP="00327917">
      <w:pPr>
        <w:rPr>
          <w:rFonts w:asciiTheme="majorHAnsi" w:hAnsiTheme="majorHAnsi" w:cstheme="majorHAnsi"/>
        </w:rPr>
      </w:pPr>
      <w:r w:rsidRPr="009D400D">
        <w:rPr>
          <w:rFonts w:asciiTheme="majorHAnsi" w:hAnsiTheme="majorHAnsi" w:cstheme="majorHAnsi"/>
        </w:rPr>
        <w:lastRenderedPageBreak/>
        <w:t>To use an F-String, you start your string with the letter f, then place variables inside curly brackets {}:</w:t>
      </w:r>
    </w:p>
    <w:p w14:paraId="7F378484" w14:textId="5CDC659C" w:rsidR="003717B8" w:rsidRPr="003717B8" w:rsidRDefault="003717B8" w:rsidP="00327917">
      <w:pPr>
        <w:rPr>
          <w:rFonts w:asciiTheme="majorHAnsi" w:hAnsiTheme="majorHAnsi" w:cstheme="majorHAnsi"/>
          <w:i/>
          <w:iCs/>
        </w:rPr>
      </w:pPr>
      <w:r w:rsidRPr="003717B8">
        <w:rPr>
          <w:rFonts w:asciiTheme="majorHAnsi" w:hAnsiTheme="majorHAnsi" w:cstheme="majorHAnsi"/>
          <w:i/>
          <w:iCs/>
        </w:rPr>
        <w:t xml:space="preserve">Python automatically converts numbers like age into strings when using F-strings — no need to use </w:t>
      </w:r>
      <w:proofErr w:type="gramStart"/>
      <w:r w:rsidRPr="003717B8">
        <w:rPr>
          <w:rFonts w:asciiTheme="majorHAnsi" w:hAnsiTheme="majorHAnsi" w:cstheme="majorHAnsi"/>
          <w:i/>
          <w:iCs/>
        </w:rPr>
        <w:t>str(</w:t>
      </w:r>
      <w:proofErr w:type="gramEnd"/>
      <w:r w:rsidRPr="003717B8">
        <w:rPr>
          <w:rFonts w:asciiTheme="majorHAnsi" w:hAnsiTheme="majorHAnsi" w:cstheme="majorHAnsi"/>
          <w:i/>
          <w:iCs/>
        </w:rPr>
        <w:t>).</w:t>
      </w:r>
    </w:p>
    <w:p w14:paraId="34B1F887" w14:textId="77777777" w:rsidR="00D55204" w:rsidRDefault="00D55204" w:rsidP="00327917">
      <w:pPr>
        <w:rPr>
          <w:rFonts w:asciiTheme="majorHAnsi" w:hAnsiTheme="majorHAnsi" w:cstheme="majorHAnsi"/>
          <w:b/>
          <w:bCs/>
          <w:u w:val="single"/>
        </w:rPr>
      </w:pPr>
      <w:r>
        <w:rPr>
          <w:rFonts w:asciiTheme="majorHAnsi" w:hAnsiTheme="majorHAnsi" w:cstheme="majorHAnsi"/>
          <w:b/>
          <w:bCs/>
          <w:u w:val="single"/>
        </w:rPr>
        <w:t>Casting:</w:t>
      </w:r>
    </w:p>
    <w:p w14:paraId="1D56B24E" w14:textId="77777777" w:rsidR="00F040AE" w:rsidRDefault="00956140" w:rsidP="00327917">
      <w:pPr>
        <w:rPr>
          <w:rFonts w:asciiTheme="majorHAnsi" w:hAnsiTheme="majorHAnsi" w:cstheme="majorHAnsi"/>
        </w:rPr>
      </w:pPr>
      <w:r w:rsidRPr="00956140">
        <w:rPr>
          <w:rFonts w:asciiTheme="majorHAnsi" w:hAnsiTheme="majorHAnsi" w:cstheme="majorHAnsi"/>
        </w:rPr>
        <w:t>Casting means changing a variable’s data type into another data type.</w:t>
      </w:r>
      <w:r w:rsidR="00F040AE">
        <w:rPr>
          <w:rFonts w:asciiTheme="majorHAnsi" w:hAnsiTheme="majorHAnsi" w:cstheme="majorHAnsi"/>
        </w:rPr>
        <w:t xml:space="preserve"> </w:t>
      </w:r>
      <w:r w:rsidR="00F040AE" w:rsidRPr="00F040AE">
        <w:rPr>
          <w:rFonts w:asciiTheme="majorHAnsi" w:hAnsiTheme="majorHAnsi" w:cstheme="majorHAnsi"/>
        </w:rPr>
        <w:t xml:space="preserve">This helps when we need to </w:t>
      </w:r>
      <w:r w:rsidR="00F040AE" w:rsidRPr="00F040AE">
        <w:rPr>
          <w:rFonts w:asciiTheme="majorHAnsi" w:hAnsiTheme="majorHAnsi" w:cstheme="majorHAnsi"/>
          <w:b/>
          <w:bCs/>
        </w:rPr>
        <w:t>calculate, compare</w:t>
      </w:r>
      <w:r w:rsidR="00F040AE" w:rsidRPr="00F040AE">
        <w:rPr>
          <w:rFonts w:asciiTheme="majorHAnsi" w:hAnsiTheme="majorHAnsi" w:cstheme="majorHAnsi"/>
        </w:rPr>
        <w:t xml:space="preserve">, or </w:t>
      </w:r>
      <w:r w:rsidR="00F040AE" w:rsidRPr="00F040AE">
        <w:rPr>
          <w:rFonts w:asciiTheme="majorHAnsi" w:hAnsiTheme="majorHAnsi" w:cstheme="majorHAnsi"/>
          <w:b/>
          <w:bCs/>
        </w:rPr>
        <w:t>display</w:t>
      </w:r>
      <w:r w:rsidR="00F040AE" w:rsidRPr="00F040AE">
        <w:rPr>
          <w:rFonts w:asciiTheme="majorHAnsi" w:hAnsiTheme="majorHAnsi" w:cstheme="majorHAnsi"/>
        </w:rPr>
        <w:t xml:space="preserve"> values properly.</w:t>
      </w:r>
    </w:p>
    <w:p w14:paraId="17C9859B" w14:textId="38B1DC1C" w:rsidR="004918F3" w:rsidRPr="004918F3" w:rsidRDefault="004918F3" w:rsidP="00327917">
      <w:pPr>
        <w:rPr>
          <w:rFonts w:asciiTheme="majorHAnsi" w:hAnsiTheme="majorHAnsi" w:cstheme="majorHAnsi"/>
          <w:i/>
          <w:iCs/>
        </w:rPr>
      </w:pPr>
      <w:r w:rsidRPr="004918F3">
        <w:rPr>
          <w:rFonts w:asciiTheme="majorHAnsi" w:hAnsiTheme="majorHAnsi" w:cstheme="majorHAnsi"/>
          <w:i/>
          <w:iCs/>
        </w:rPr>
        <w:t>Example:</w:t>
      </w:r>
    </w:p>
    <w:p w14:paraId="02B89A5D" w14:textId="3D1D1AA8" w:rsidR="00762D5E" w:rsidRDefault="004918F3" w:rsidP="00327917">
      <w:pPr>
        <w:rPr>
          <w:rFonts w:asciiTheme="majorHAnsi" w:hAnsiTheme="majorHAnsi" w:cstheme="majorHAnsi"/>
        </w:rPr>
      </w:pPr>
      <w:r w:rsidRPr="004918F3">
        <w:rPr>
          <w:rFonts w:asciiTheme="majorHAnsi" w:hAnsiTheme="majorHAnsi" w:cstheme="majorHAnsi"/>
          <w:noProof/>
        </w:rPr>
        <w:drawing>
          <wp:inline distT="0" distB="0" distL="0" distR="0" wp14:anchorId="3F487C2C" wp14:editId="61B1AF66">
            <wp:extent cx="6080601" cy="1223158"/>
            <wp:effectExtent l="0" t="0" r="0" b="0"/>
            <wp:docPr id="488727605" name="Picture 1" descr="A white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727605" name="Picture 1" descr="A white background with red text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103004" cy="1227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503E53" w14:textId="77777777" w:rsidR="00110184" w:rsidRDefault="00110184" w:rsidP="00327917">
      <w:pPr>
        <w:rPr>
          <w:rFonts w:asciiTheme="majorHAnsi" w:hAnsiTheme="majorHAnsi" w:cstheme="majorHAnsi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01"/>
        <w:gridCol w:w="2294"/>
        <w:gridCol w:w="3485"/>
      </w:tblGrid>
      <w:tr w:rsidR="00762D5E" w:rsidRPr="00762D5E" w14:paraId="6C27BA89" w14:textId="77777777" w:rsidTr="00110184">
        <w:trPr>
          <w:jc w:val="center"/>
        </w:trPr>
        <w:tc>
          <w:tcPr>
            <w:tcW w:w="0" w:type="auto"/>
            <w:hideMark/>
          </w:tcPr>
          <w:p w14:paraId="7F0696E8" w14:textId="77777777" w:rsidR="00762D5E" w:rsidRPr="00762D5E" w:rsidRDefault="00762D5E" w:rsidP="00762D5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</w:pPr>
            <w:r w:rsidRPr="00762D5E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Goal</w:t>
            </w:r>
          </w:p>
        </w:tc>
        <w:tc>
          <w:tcPr>
            <w:tcW w:w="0" w:type="auto"/>
            <w:hideMark/>
          </w:tcPr>
          <w:p w14:paraId="3AD83A2B" w14:textId="77777777" w:rsidR="00762D5E" w:rsidRPr="00762D5E" w:rsidRDefault="00762D5E" w:rsidP="00762D5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</w:pPr>
            <w:r w:rsidRPr="00762D5E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Code Example</w:t>
            </w:r>
          </w:p>
        </w:tc>
        <w:tc>
          <w:tcPr>
            <w:tcW w:w="0" w:type="auto"/>
            <w:hideMark/>
          </w:tcPr>
          <w:p w14:paraId="143C6628" w14:textId="77777777" w:rsidR="00762D5E" w:rsidRPr="00762D5E" w:rsidRDefault="00762D5E" w:rsidP="00762D5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</w:pPr>
            <w:r w:rsidRPr="00762D5E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Explanation</w:t>
            </w:r>
          </w:p>
        </w:tc>
      </w:tr>
      <w:tr w:rsidR="00762D5E" w:rsidRPr="00762D5E" w14:paraId="26B1DE49" w14:textId="77777777" w:rsidTr="00110184">
        <w:trPr>
          <w:jc w:val="center"/>
        </w:trPr>
        <w:tc>
          <w:tcPr>
            <w:tcW w:w="0" w:type="auto"/>
            <w:hideMark/>
          </w:tcPr>
          <w:p w14:paraId="4B2C07D7" w14:textId="77777777" w:rsidR="00762D5E" w:rsidRPr="00762D5E" w:rsidRDefault="00762D5E" w:rsidP="00762D5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762D5E">
              <w:rPr>
                <w:rFonts w:asciiTheme="majorHAnsi" w:eastAsia="Times New Roman" w:hAnsiTheme="majorHAnsi" w:cstheme="majorHAnsi"/>
                <w:lang w:val="en-GB" w:eastAsia="en-GB"/>
              </w:rPr>
              <w:t xml:space="preserve">String </w:t>
            </w:r>
            <w:r w:rsidRPr="00762D5E">
              <w:rPr>
                <w:rFonts w:ascii="Segoe UI Symbol" w:eastAsia="Times New Roman" w:hAnsi="Segoe UI Symbol" w:cs="Segoe UI Symbol"/>
                <w:lang w:val="en-GB" w:eastAsia="en-GB"/>
              </w:rPr>
              <w:t>➔</w:t>
            </w:r>
            <w:r w:rsidRPr="00762D5E">
              <w:rPr>
                <w:rFonts w:asciiTheme="majorHAnsi" w:eastAsia="Times New Roman" w:hAnsiTheme="majorHAnsi" w:cstheme="majorHAnsi"/>
                <w:lang w:val="en-GB" w:eastAsia="en-GB"/>
              </w:rPr>
              <w:t xml:space="preserve"> Integer</w:t>
            </w:r>
          </w:p>
        </w:tc>
        <w:tc>
          <w:tcPr>
            <w:tcW w:w="0" w:type="auto"/>
            <w:hideMark/>
          </w:tcPr>
          <w:p w14:paraId="7335967F" w14:textId="77777777" w:rsidR="00762D5E" w:rsidRPr="00762D5E" w:rsidRDefault="00762D5E" w:rsidP="00762D5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762D5E">
              <w:rPr>
                <w:rFonts w:asciiTheme="majorHAnsi" w:eastAsia="Times New Roman" w:hAnsiTheme="majorHAnsi" w:cstheme="majorHAnsi"/>
                <w:lang w:val="en-GB" w:eastAsia="en-GB"/>
              </w:rPr>
              <w:t xml:space="preserve">age = </w:t>
            </w:r>
            <w:proofErr w:type="gramStart"/>
            <w:r w:rsidRPr="00762D5E">
              <w:rPr>
                <w:rFonts w:asciiTheme="majorHAnsi" w:eastAsia="Times New Roman" w:hAnsiTheme="majorHAnsi" w:cstheme="majorHAnsi"/>
                <w:lang w:val="en-GB" w:eastAsia="en-GB"/>
              </w:rPr>
              <w:t>int(</w:t>
            </w:r>
            <w:proofErr w:type="gramEnd"/>
            <w:r w:rsidRPr="00762D5E">
              <w:rPr>
                <w:rFonts w:asciiTheme="majorHAnsi" w:eastAsia="Times New Roman" w:hAnsiTheme="majorHAnsi" w:cstheme="majorHAnsi"/>
                <w:lang w:val="en-GB" w:eastAsia="en-GB"/>
              </w:rPr>
              <w:t>"14")</w:t>
            </w:r>
          </w:p>
        </w:tc>
        <w:tc>
          <w:tcPr>
            <w:tcW w:w="0" w:type="auto"/>
            <w:hideMark/>
          </w:tcPr>
          <w:p w14:paraId="69DB8CB5" w14:textId="77777777" w:rsidR="00762D5E" w:rsidRPr="00762D5E" w:rsidRDefault="00762D5E" w:rsidP="00762D5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762D5E">
              <w:rPr>
                <w:rFonts w:asciiTheme="majorHAnsi" w:eastAsia="Times New Roman" w:hAnsiTheme="majorHAnsi" w:cstheme="majorHAnsi"/>
                <w:lang w:val="en-GB" w:eastAsia="en-GB"/>
              </w:rPr>
              <w:t>Turns string "14" into number 14</w:t>
            </w:r>
          </w:p>
        </w:tc>
      </w:tr>
      <w:tr w:rsidR="00762D5E" w:rsidRPr="00762D5E" w14:paraId="04556E99" w14:textId="77777777" w:rsidTr="00110184">
        <w:trPr>
          <w:jc w:val="center"/>
        </w:trPr>
        <w:tc>
          <w:tcPr>
            <w:tcW w:w="0" w:type="auto"/>
            <w:hideMark/>
          </w:tcPr>
          <w:p w14:paraId="10A96AE4" w14:textId="77777777" w:rsidR="00762D5E" w:rsidRPr="00762D5E" w:rsidRDefault="00762D5E" w:rsidP="00762D5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762D5E">
              <w:rPr>
                <w:rFonts w:asciiTheme="majorHAnsi" w:eastAsia="Times New Roman" w:hAnsiTheme="majorHAnsi" w:cstheme="majorHAnsi"/>
                <w:lang w:val="en-GB" w:eastAsia="en-GB"/>
              </w:rPr>
              <w:t xml:space="preserve">String </w:t>
            </w:r>
            <w:r w:rsidRPr="00762D5E">
              <w:rPr>
                <w:rFonts w:ascii="Segoe UI Symbol" w:eastAsia="Times New Roman" w:hAnsi="Segoe UI Symbol" w:cs="Segoe UI Symbol"/>
                <w:lang w:val="en-GB" w:eastAsia="en-GB"/>
              </w:rPr>
              <w:t>➔</w:t>
            </w:r>
            <w:r w:rsidRPr="00762D5E">
              <w:rPr>
                <w:rFonts w:asciiTheme="majorHAnsi" w:eastAsia="Times New Roman" w:hAnsiTheme="majorHAnsi" w:cstheme="majorHAnsi"/>
                <w:lang w:val="en-GB" w:eastAsia="en-GB"/>
              </w:rPr>
              <w:t xml:space="preserve"> Float</w:t>
            </w:r>
          </w:p>
        </w:tc>
        <w:tc>
          <w:tcPr>
            <w:tcW w:w="0" w:type="auto"/>
            <w:hideMark/>
          </w:tcPr>
          <w:p w14:paraId="4E767489" w14:textId="77777777" w:rsidR="00762D5E" w:rsidRPr="00762D5E" w:rsidRDefault="00762D5E" w:rsidP="00762D5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proofErr w:type="spellStart"/>
            <w:r w:rsidRPr="00762D5E">
              <w:rPr>
                <w:rFonts w:asciiTheme="majorHAnsi" w:eastAsia="Times New Roman" w:hAnsiTheme="majorHAnsi" w:cstheme="majorHAnsi"/>
                <w:lang w:val="en-GB" w:eastAsia="en-GB"/>
              </w:rPr>
              <w:t>pi_value</w:t>
            </w:r>
            <w:proofErr w:type="spellEnd"/>
            <w:r w:rsidRPr="00762D5E">
              <w:rPr>
                <w:rFonts w:asciiTheme="majorHAnsi" w:eastAsia="Times New Roman" w:hAnsiTheme="majorHAnsi" w:cstheme="majorHAnsi"/>
                <w:lang w:val="en-GB" w:eastAsia="en-GB"/>
              </w:rPr>
              <w:t xml:space="preserve"> = </w:t>
            </w:r>
            <w:proofErr w:type="gramStart"/>
            <w:r w:rsidRPr="00762D5E">
              <w:rPr>
                <w:rFonts w:asciiTheme="majorHAnsi" w:eastAsia="Times New Roman" w:hAnsiTheme="majorHAnsi" w:cstheme="majorHAnsi"/>
                <w:lang w:val="en-GB" w:eastAsia="en-GB"/>
              </w:rPr>
              <w:t>float(</w:t>
            </w:r>
            <w:proofErr w:type="gramEnd"/>
            <w:r w:rsidRPr="00762D5E">
              <w:rPr>
                <w:rFonts w:asciiTheme="majorHAnsi" w:eastAsia="Times New Roman" w:hAnsiTheme="majorHAnsi" w:cstheme="majorHAnsi"/>
                <w:lang w:val="en-GB" w:eastAsia="en-GB"/>
              </w:rPr>
              <w:t>"3.14")</w:t>
            </w:r>
          </w:p>
        </w:tc>
        <w:tc>
          <w:tcPr>
            <w:tcW w:w="0" w:type="auto"/>
            <w:hideMark/>
          </w:tcPr>
          <w:p w14:paraId="31617F17" w14:textId="77777777" w:rsidR="00762D5E" w:rsidRPr="00762D5E" w:rsidRDefault="00762D5E" w:rsidP="00762D5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762D5E">
              <w:rPr>
                <w:rFonts w:asciiTheme="majorHAnsi" w:eastAsia="Times New Roman" w:hAnsiTheme="majorHAnsi" w:cstheme="majorHAnsi"/>
                <w:lang w:val="en-GB" w:eastAsia="en-GB"/>
              </w:rPr>
              <w:t>Turns string "3.14" into decimal 3.14</w:t>
            </w:r>
          </w:p>
        </w:tc>
      </w:tr>
      <w:tr w:rsidR="00762D5E" w:rsidRPr="00762D5E" w14:paraId="040A7992" w14:textId="77777777" w:rsidTr="00110184">
        <w:trPr>
          <w:jc w:val="center"/>
        </w:trPr>
        <w:tc>
          <w:tcPr>
            <w:tcW w:w="0" w:type="auto"/>
            <w:hideMark/>
          </w:tcPr>
          <w:p w14:paraId="5C80A3DE" w14:textId="77777777" w:rsidR="00762D5E" w:rsidRPr="00762D5E" w:rsidRDefault="00762D5E" w:rsidP="00762D5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762D5E">
              <w:rPr>
                <w:rFonts w:asciiTheme="majorHAnsi" w:eastAsia="Times New Roman" w:hAnsiTheme="majorHAnsi" w:cstheme="majorHAnsi"/>
                <w:lang w:val="en-GB" w:eastAsia="en-GB"/>
              </w:rPr>
              <w:t xml:space="preserve">Integer </w:t>
            </w:r>
            <w:r w:rsidRPr="00762D5E">
              <w:rPr>
                <w:rFonts w:ascii="Segoe UI Symbol" w:eastAsia="Times New Roman" w:hAnsi="Segoe UI Symbol" w:cs="Segoe UI Symbol"/>
                <w:lang w:val="en-GB" w:eastAsia="en-GB"/>
              </w:rPr>
              <w:t>➔</w:t>
            </w:r>
            <w:r w:rsidRPr="00762D5E">
              <w:rPr>
                <w:rFonts w:asciiTheme="majorHAnsi" w:eastAsia="Times New Roman" w:hAnsiTheme="majorHAnsi" w:cstheme="majorHAnsi"/>
                <w:lang w:val="en-GB" w:eastAsia="en-GB"/>
              </w:rPr>
              <w:t xml:space="preserve"> String</w:t>
            </w:r>
          </w:p>
        </w:tc>
        <w:tc>
          <w:tcPr>
            <w:tcW w:w="0" w:type="auto"/>
            <w:hideMark/>
          </w:tcPr>
          <w:p w14:paraId="30CFAEA4" w14:textId="77777777" w:rsidR="00163CBA" w:rsidRDefault="00762D5E" w:rsidP="00762D5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762D5E">
              <w:rPr>
                <w:rFonts w:asciiTheme="majorHAnsi" w:eastAsia="Times New Roman" w:hAnsiTheme="majorHAnsi" w:cstheme="majorHAnsi"/>
                <w:lang w:val="en-GB" w:eastAsia="en-GB"/>
              </w:rPr>
              <w:t>score = 100</w:t>
            </w:r>
          </w:p>
          <w:p w14:paraId="4E1B7601" w14:textId="7358CD7A" w:rsidR="00762D5E" w:rsidRPr="00762D5E" w:rsidRDefault="00762D5E" w:rsidP="00762D5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762D5E">
              <w:rPr>
                <w:rFonts w:asciiTheme="majorHAnsi" w:eastAsia="Times New Roman" w:hAnsiTheme="majorHAnsi" w:cstheme="majorHAnsi"/>
                <w:lang w:val="en-GB" w:eastAsia="en-GB"/>
              </w:rPr>
              <w:t>score = str(score)</w:t>
            </w:r>
          </w:p>
        </w:tc>
        <w:tc>
          <w:tcPr>
            <w:tcW w:w="0" w:type="auto"/>
            <w:hideMark/>
          </w:tcPr>
          <w:p w14:paraId="0E8AF5F5" w14:textId="77777777" w:rsidR="00762D5E" w:rsidRPr="00762D5E" w:rsidRDefault="00762D5E" w:rsidP="00762D5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762D5E">
              <w:rPr>
                <w:rFonts w:asciiTheme="majorHAnsi" w:eastAsia="Times New Roman" w:hAnsiTheme="majorHAnsi" w:cstheme="majorHAnsi"/>
                <w:lang w:val="en-GB" w:eastAsia="en-GB"/>
              </w:rPr>
              <w:t>Turns number 100 into string "100"</w:t>
            </w:r>
          </w:p>
        </w:tc>
      </w:tr>
      <w:tr w:rsidR="00762D5E" w:rsidRPr="00762D5E" w14:paraId="3112B47D" w14:textId="77777777" w:rsidTr="00110184">
        <w:trPr>
          <w:jc w:val="center"/>
        </w:trPr>
        <w:tc>
          <w:tcPr>
            <w:tcW w:w="0" w:type="auto"/>
            <w:hideMark/>
          </w:tcPr>
          <w:p w14:paraId="20E6870B" w14:textId="77777777" w:rsidR="00762D5E" w:rsidRPr="00762D5E" w:rsidRDefault="00762D5E" w:rsidP="00762D5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762D5E">
              <w:rPr>
                <w:rFonts w:asciiTheme="majorHAnsi" w:eastAsia="Times New Roman" w:hAnsiTheme="majorHAnsi" w:cstheme="majorHAnsi"/>
                <w:lang w:val="en-GB" w:eastAsia="en-GB"/>
              </w:rPr>
              <w:t xml:space="preserve">Float </w:t>
            </w:r>
            <w:r w:rsidRPr="00762D5E">
              <w:rPr>
                <w:rFonts w:ascii="Segoe UI Symbol" w:eastAsia="Times New Roman" w:hAnsi="Segoe UI Symbol" w:cs="Segoe UI Symbol"/>
                <w:lang w:val="en-GB" w:eastAsia="en-GB"/>
              </w:rPr>
              <w:t>➔</w:t>
            </w:r>
            <w:r w:rsidRPr="00762D5E">
              <w:rPr>
                <w:rFonts w:asciiTheme="majorHAnsi" w:eastAsia="Times New Roman" w:hAnsiTheme="majorHAnsi" w:cstheme="majorHAnsi"/>
                <w:lang w:val="en-GB" w:eastAsia="en-GB"/>
              </w:rPr>
              <w:t xml:space="preserve"> Integer</w:t>
            </w:r>
          </w:p>
        </w:tc>
        <w:tc>
          <w:tcPr>
            <w:tcW w:w="0" w:type="auto"/>
            <w:hideMark/>
          </w:tcPr>
          <w:p w14:paraId="46D782E5" w14:textId="77777777" w:rsidR="00762D5E" w:rsidRPr="00762D5E" w:rsidRDefault="00762D5E" w:rsidP="00762D5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762D5E">
              <w:rPr>
                <w:rFonts w:asciiTheme="majorHAnsi" w:eastAsia="Times New Roman" w:hAnsiTheme="majorHAnsi" w:cstheme="majorHAnsi"/>
                <w:lang w:val="en-GB" w:eastAsia="en-GB"/>
              </w:rPr>
              <w:t xml:space="preserve">height = </w:t>
            </w:r>
            <w:proofErr w:type="gramStart"/>
            <w:r w:rsidRPr="00762D5E">
              <w:rPr>
                <w:rFonts w:asciiTheme="majorHAnsi" w:eastAsia="Times New Roman" w:hAnsiTheme="majorHAnsi" w:cstheme="majorHAnsi"/>
                <w:lang w:val="en-GB" w:eastAsia="en-GB"/>
              </w:rPr>
              <w:t>int(</w:t>
            </w:r>
            <w:proofErr w:type="gramEnd"/>
            <w:r w:rsidRPr="00762D5E">
              <w:rPr>
                <w:rFonts w:asciiTheme="majorHAnsi" w:eastAsia="Times New Roman" w:hAnsiTheme="majorHAnsi" w:cstheme="majorHAnsi"/>
                <w:lang w:val="en-GB" w:eastAsia="en-GB"/>
              </w:rPr>
              <w:t>5.9)</w:t>
            </w:r>
          </w:p>
        </w:tc>
        <w:tc>
          <w:tcPr>
            <w:tcW w:w="0" w:type="auto"/>
            <w:hideMark/>
          </w:tcPr>
          <w:p w14:paraId="54C5531F" w14:textId="77777777" w:rsidR="00762D5E" w:rsidRPr="00762D5E" w:rsidRDefault="00762D5E" w:rsidP="00762D5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762D5E">
              <w:rPr>
                <w:rFonts w:asciiTheme="majorHAnsi" w:eastAsia="Times New Roman" w:hAnsiTheme="majorHAnsi" w:cstheme="majorHAnsi"/>
                <w:lang w:val="en-GB" w:eastAsia="en-GB"/>
              </w:rPr>
              <w:t>Turns 5.9 into 5 (removes decimals)</w:t>
            </w:r>
          </w:p>
        </w:tc>
      </w:tr>
      <w:tr w:rsidR="00762D5E" w:rsidRPr="00762D5E" w14:paraId="6A43E6C5" w14:textId="77777777" w:rsidTr="00110184">
        <w:trPr>
          <w:jc w:val="center"/>
        </w:trPr>
        <w:tc>
          <w:tcPr>
            <w:tcW w:w="0" w:type="auto"/>
            <w:hideMark/>
          </w:tcPr>
          <w:p w14:paraId="35A2EC4A" w14:textId="77777777" w:rsidR="00762D5E" w:rsidRPr="00762D5E" w:rsidRDefault="00762D5E" w:rsidP="00762D5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762D5E">
              <w:rPr>
                <w:rFonts w:asciiTheme="majorHAnsi" w:eastAsia="Times New Roman" w:hAnsiTheme="majorHAnsi" w:cstheme="majorHAnsi"/>
                <w:lang w:val="en-GB" w:eastAsia="en-GB"/>
              </w:rPr>
              <w:t xml:space="preserve">Integer </w:t>
            </w:r>
            <w:r w:rsidRPr="00762D5E">
              <w:rPr>
                <w:rFonts w:ascii="Segoe UI Symbol" w:eastAsia="Times New Roman" w:hAnsi="Segoe UI Symbol" w:cs="Segoe UI Symbol"/>
                <w:lang w:val="en-GB" w:eastAsia="en-GB"/>
              </w:rPr>
              <w:t>➔</w:t>
            </w:r>
            <w:r w:rsidRPr="00762D5E">
              <w:rPr>
                <w:rFonts w:asciiTheme="majorHAnsi" w:eastAsia="Times New Roman" w:hAnsiTheme="majorHAnsi" w:cstheme="majorHAnsi"/>
                <w:lang w:val="en-GB" w:eastAsia="en-GB"/>
              </w:rPr>
              <w:t xml:space="preserve"> Float</w:t>
            </w:r>
          </w:p>
        </w:tc>
        <w:tc>
          <w:tcPr>
            <w:tcW w:w="0" w:type="auto"/>
            <w:hideMark/>
          </w:tcPr>
          <w:p w14:paraId="464F944C" w14:textId="3F4E60E1" w:rsidR="00762D5E" w:rsidRPr="00762D5E" w:rsidRDefault="00762D5E" w:rsidP="00762D5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762D5E">
              <w:rPr>
                <w:rFonts w:asciiTheme="majorHAnsi" w:eastAsia="Times New Roman" w:hAnsiTheme="majorHAnsi" w:cstheme="majorHAnsi"/>
                <w:lang w:val="en-GB" w:eastAsia="en-GB"/>
              </w:rPr>
              <w:t>points = 8</w:t>
            </w:r>
            <w:r w:rsidR="00DE0EDF">
              <w:rPr>
                <w:rFonts w:asciiTheme="majorHAnsi" w:eastAsia="Times New Roman" w:hAnsiTheme="majorHAnsi" w:cstheme="majorHAnsi"/>
                <w:lang w:val="en-GB" w:eastAsia="en-GB"/>
              </w:rPr>
              <w:br/>
            </w:r>
            <w:r w:rsidRPr="00762D5E">
              <w:rPr>
                <w:rFonts w:asciiTheme="majorHAnsi" w:eastAsia="Times New Roman" w:hAnsiTheme="majorHAnsi" w:cstheme="majorHAnsi"/>
                <w:lang w:val="en-GB" w:eastAsia="en-GB"/>
              </w:rPr>
              <w:t>points = float(points)</w:t>
            </w:r>
          </w:p>
        </w:tc>
        <w:tc>
          <w:tcPr>
            <w:tcW w:w="0" w:type="auto"/>
            <w:hideMark/>
          </w:tcPr>
          <w:p w14:paraId="75F8F109" w14:textId="77777777" w:rsidR="00762D5E" w:rsidRPr="00762D5E" w:rsidRDefault="00762D5E" w:rsidP="00762D5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762D5E">
              <w:rPr>
                <w:rFonts w:asciiTheme="majorHAnsi" w:eastAsia="Times New Roman" w:hAnsiTheme="majorHAnsi" w:cstheme="majorHAnsi"/>
                <w:lang w:val="en-GB" w:eastAsia="en-GB"/>
              </w:rPr>
              <w:t>Turns 8 into 8.0</w:t>
            </w:r>
          </w:p>
        </w:tc>
      </w:tr>
    </w:tbl>
    <w:p w14:paraId="4CDCC991" w14:textId="77777777" w:rsidR="009D400D" w:rsidRDefault="009D400D" w:rsidP="00327917">
      <w:pPr>
        <w:rPr>
          <w:rFonts w:asciiTheme="majorHAnsi" w:hAnsiTheme="majorHAnsi" w:cstheme="majorHAnsi"/>
        </w:rPr>
      </w:pPr>
    </w:p>
    <w:p w14:paraId="45EBF5A5" w14:textId="718CBE52" w:rsidR="009C4D8A" w:rsidRPr="00F137D7" w:rsidRDefault="00CB5E32" w:rsidP="009C4D8A">
      <w:pPr>
        <w:rPr>
          <w:rFonts w:asciiTheme="majorHAnsi" w:hAnsiTheme="majorHAnsi" w:cstheme="majorHAnsi"/>
          <w:b/>
          <w:bCs/>
          <w:color w:val="00B050"/>
        </w:rPr>
      </w:pPr>
      <w:r w:rsidRPr="00CB5E32">
        <w:rPr>
          <w:rFonts w:asciiTheme="majorHAnsi" w:hAnsiTheme="majorHAnsi" w:cstheme="majorHAnsi"/>
          <w:b/>
          <w:bCs/>
          <w:color w:val="FF0000"/>
        </w:rPr>
        <w:t>Activity (Complete this in RED)</w:t>
      </w:r>
      <w:r w:rsidR="009C4D8A" w:rsidRPr="00F137D7">
        <w:rPr>
          <w:rFonts w:asciiTheme="majorHAnsi" w:hAnsiTheme="majorHAnsi" w:cstheme="majorHAnsi"/>
          <w:b/>
          <w:bCs/>
          <w:color w:val="00B050"/>
        </w:rPr>
        <w:br/>
        <w:t xml:space="preserve">Using the website: </w:t>
      </w:r>
      <w:hyperlink r:id="rId20" w:history="1">
        <w:r w:rsidR="009C4D8A" w:rsidRPr="00F137D7">
          <w:rPr>
            <w:rStyle w:val="Hyperlink"/>
            <w:color w:val="00B050"/>
          </w:rPr>
          <w:t>Online Python - IDE, Editor, Compiler, Interpreter</w:t>
        </w:r>
      </w:hyperlink>
      <w:r w:rsidR="009C4D8A" w:rsidRPr="00F137D7">
        <w:rPr>
          <w:color w:val="00B050"/>
        </w:rPr>
        <w:t xml:space="preserve"> complete the tasks below and evidence this with screenshots.</w:t>
      </w:r>
    </w:p>
    <w:p w14:paraId="4AF5C54F" w14:textId="376C7C22" w:rsidR="001651A7" w:rsidRPr="00F137D7" w:rsidRDefault="003E0ED2" w:rsidP="00327917">
      <w:pPr>
        <w:rPr>
          <w:rFonts w:asciiTheme="majorHAnsi" w:hAnsiTheme="majorHAnsi" w:cstheme="majorHAnsi"/>
          <w:color w:val="00B050"/>
        </w:rPr>
      </w:pPr>
      <w:r w:rsidRPr="00F137D7">
        <w:rPr>
          <w:rFonts w:asciiTheme="majorHAnsi" w:hAnsiTheme="majorHAnsi" w:cstheme="majorHAnsi"/>
          <w:color w:val="00B050"/>
        </w:rPr>
        <w:t xml:space="preserve">- Create a program that prints out your name, age, and </w:t>
      </w:r>
      <w:proofErr w:type="spellStart"/>
      <w:r w:rsidRPr="00F137D7">
        <w:rPr>
          <w:rFonts w:asciiTheme="majorHAnsi" w:hAnsiTheme="majorHAnsi" w:cstheme="majorHAnsi"/>
          <w:color w:val="00B050"/>
        </w:rPr>
        <w:t>favourite</w:t>
      </w:r>
      <w:proofErr w:type="spellEnd"/>
      <w:r w:rsidRPr="00F137D7">
        <w:rPr>
          <w:rFonts w:asciiTheme="majorHAnsi" w:hAnsiTheme="majorHAnsi" w:cstheme="majorHAnsi"/>
          <w:color w:val="00B050"/>
        </w:rPr>
        <w:t xml:space="preserve"> subject using concatenation</w:t>
      </w:r>
      <w:r w:rsidR="009C4D8A" w:rsidRPr="00F137D7">
        <w:rPr>
          <w:rFonts w:asciiTheme="majorHAnsi" w:hAnsiTheme="majorHAnsi" w:cstheme="majorHAnsi"/>
          <w:color w:val="00B050"/>
        </w:rPr>
        <w:t xml:space="preserve"> +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101104" w:rsidRPr="00F137D7" w14:paraId="32BE11F3" w14:textId="77777777" w:rsidTr="00903D01">
        <w:tc>
          <w:tcPr>
            <w:tcW w:w="8856" w:type="dxa"/>
          </w:tcPr>
          <w:p w14:paraId="75860D6D" w14:textId="7FAFE508" w:rsidR="009C4D8A" w:rsidRPr="00F137D7" w:rsidRDefault="00A76060" w:rsidP="00903D01">
            <w:pPr>
              <w:rPr>
                <w:rFonts w:asciiTheme="majorHAnsi" w:hAnsiTheme="majorHAnsi" w:cstheme="majorHAnsi"/>
                <w:color w:val="00B050"/>
              </w:rPr>
            </w:pPr>
            <w:r w:rsidRPr="00A76060">
              <w:rPr>
                <w:rFonts w:asciiTheme="majorHAnsi" w:hAnsiTheme="majorHAnsi" w:cstheme="majorHAnsi"/>
                <w:b/>
                <w:bCs/>
                <w:color w:val="FF0000"/>
              </w:rPr>
              <w:t>Place your screenshot of the code here.</w:t>
            </w:r>
            <w:r w:rsidRPr="00A76060">
              <w:rPr>
                <w:rFonts w:asciiTheme="majorHAnsi" w:hAnsiTheme="majorHAnsi" w:cstheme="majorHAnsi"/>
                <w:color w:val="FF0000"/>
              </w:rPr>
              <w:t xml:space="preserve"> (Screenshots can be taken by pressing </w:t>
            </w:r>
            <w:proofErr w:type="spellStart"/>
            <w:r w:rsidRPr="00A76060">
              <w:rPr>
                <w:rFonts w:asciiTheme="majorHAnsi" w:hAnsiTheme="majorHAnsi" w:cstheme="majorHAnsi"/>
                <w:color w:val="FF0000"/>
              </w:rPr>
              <w:t>prtscrn</w:t>
            </w:r>
            <w:proofErr w:type="spellEnd"/>
            <w:r w:rsidRPr="00A76060">
              <w:rPr>
                <w:rFonts w:asciiTheme="majorHAnsi" w:hAnsiTheme="majorHAnsi" w:cstheme="majorHAnsi"/>
                <w:color w:val="FF0000"/>
              </w:rPr>
              <w:t xml:space="preserve"> next to F12 and </w:t>
            </w:r>
            <w:proofErr w:type="gramStart"/>
            <w:r w:rsidRPr="00A76060">
              <w:rPr>
                <w:rFonts w:asciiTheme="majorHAnsi" w:hAnsiTheme="majorHAnsi" w:cstheme="majorHAnsi"/>
                <w:color w:val="FF0000"/>
              </w:rPr>
              <w:t>pasting, or</w:t>
            </w:r>
            <w:proofErr w:type="gramEnd"/>
            <w:r w:rsidRPr="00A76060">
              <w:rPr>
                <w:rFonts w:asciiTheme="majorHAnsi" w:hAnsiTheme="majorHAnsi" w:cstheme="majorHAnsi"/>
                <w:color w:val="FF0000"/>
              </w:rPr>
              <w:t xml:space="preserve"> using the snipping tool).</w:t>
            </w:r>
          </w:p>
        </w:tc>
      </w:tr>
    </w:tbl>
    <w:p w14:paraId="41FBD779" w14:textId="77777777" w:rsidR="009C4D8A" w:rsidRPr="00F137D7" w:rsidRDefault="009C4D8A" w:rsidP="00327917">
      <w:pPr>
        <w:rPr>
          <w:rFonts w:asciiTheme="majorHAnsi" w:hAnsiTheme="majorHAnsi" w:cstheme="majorHAnsi"/>
          <w:color w:val="00B050"/>
        </w:rPr>
      </w:pPr>
    </w:p>
    <w:p w14:paraId="519F3C71" w14:textId="09F3BA60" w:rsidR="001651A7" w:rsidRPr="00F137D7" w:rsidRDefault="003E0ED2" w:rsidP="00327917">
      <w:pPr>
        <w:rPr>
          <w:rFonts w:asciiTheme="majorHAnsi" w:hAnsiTheme="majorHAnsi" w:cstheme="majorHAnsi"/>
          <w:color w:val="00B050"/>
        </w:rPr>
      </w:pPr>
      <w:r w:rsidRPr="00F137D7">
        <w:rPr>
          <w:rFonts w:asciiTheme="majorHAnsi" w:hAnsiTheme="majorHAnsi" w:cstheme="majorHAnsi"/>
          <w:color w:val="00B050"/>
        </w:rPr>
        <w:t>- Rewrite the program using an F-Strin</w:t>
      </w:r>
      <w:r w:rsidR="009C4D8A" w:rsidRPr="00F137D7">
        <w:rPr>
          <w:rFonts w:asciiTheme="majorHAnsi" w:hAnsiTheme="majorHAnsi" w:cstheme="majorHAnsi"/>
          <w:color w:val="00B050"/>
        </w:rPr>
        <w:t xml:space="preserve"> </w:t>
      </w:r>
      <w:proofErr w:type="gramStart"/>
      <w:r w:rsidR="009C4D8A" w:rsidRPr="00F137D7">
        <w:rPr>
          <w:rFonts w:asciiTheme="majorHAnsi" w:hAnsiTheme="majorHAnsi" w:cstheme="majorHAnsi"/>
          <w:color w:val="00B050"/>
        </w:rPr>
        <w:t>{ }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101104" w:rsidRPr="00F137D7" w14:paraId="174284C4" w14:textId="77777777" w:rsidTr="00903D01">
        <w:tc>
          <w:tcPr>
            <w:tcW w:w="8856" w:type="dxa"/>
          </w:tcPr>
          <w:p w14:paraId="17364004" w14:textId="00AFD21A" w:rsidR="009C4D8A" w:rsidRPr="00F137D7" w:rsidRDefault="00A76060" w:rsidP="00903D01">
            <w:pPr>
              <w:rPr>
                <w:rFonts w:asciiTheme="majorHAnsi" w:hAnsiTheme="majorHAnsi" w:cstheme="majorHAnsi"/>
                <w:color w:val="00B050"/>
              </w:rPr>
            </w:pPr>
            <w:r w:rsidRPr="00A76060">
              <w:rPr>
                <w:rFonts w:asciiTheme="majorHAnsi" w:hAnsiTheme="majorHAnsi" w:cstheme="majorHAnsi"/>
                <w:b/>
                <w:bCs/>
                <w:color w:val="FF0000"/>
              </w:rPr>
              <w:t>Place your screenshot of the code here.</w:t>
            </w:r>
            <w:r w:rsidRPr="00A76060">
              <w:rPr>
                <w:rFonts w:asciiTheme="majorHAnsi" w:hAnsiTheme="majorHAnsi" w:cstheme="majorHAnsi"/>
                <w:color w:val="FF0000"/>
              </w:rPr>
              <w:t xml:space="preserve"> (Screenshots can be taken by pressing </w:t>
            </w:r>
            <w:proofErr w:type="spellStart"/>
            <w:r w:rsidRPr="00A76060">
              <w:rPr>
                <w:rFonts w:asciiTheme="majorHAnsi" w:hAnsiTheme="majorHAnsi" w:cstheme="majorHAnsi"/>
                <w:color w:val="FF0000"/>
              </w:rPr>
              <w:t>prtscrn</w:t>
            </w:r>
            <w:proofErr w:type="spellEnd"/>
            <w:r w:rsidRPr="00A76060">
              <w:rPr>
                <w:rFonts w:asciiTheme="majorHAnsi" w:hAnsiTheme="majorHAnsi" w:cstheme="majorHAnsi"/>
                <w:color w:val="FF0000"/>
              </w:rPr>
              <w:t xml:space="preserve"> next to F12 and </w:t>
            </w:r>
            <w:proofErr w:type="gramStart"/>
            <w:r w:rsidRPr="00A76060">
              <w:rPr>
                <w:rFonts w:asciiTheme="majorHAnsi" w:hAnsiTheme="majorHAnsi" w:cstheme="majorHAnsi"/>
                <w:color w:val="FF0000"/>
              </w:rPr>
              <w:t>pasting, or</w:t>
            </w:r>
            <w:proofErr w:type="gramEnd"/>
            <w:r w:rsidRPr="00A76060">
              <w:rPr>
                <w:rFonts w:asciiTheme="majorHAnsi" w:hAnsiTheme="majorHAnsi" w:cstheme="majorHAnsi"/>
                <w:color w:val="FF0000"/>
              </w:rPr>
              <w:t xml:space="preserve"> using the snipping tool).</w:t>
            </w:r>
          </w:p>
        </w:tc>
      </w:tr>
    </w:tbl>
    <w:p w14:paraId="217EC41D" w14:textId="77777777" w:rsidR="009C4D8A" w:rsidRPr="00F137D7" w:rsidRDefault="009C4D8A" w:rsidP="00327917">
      <w:pPr>
        <w:rPr>
          <w:rFonts w:asciiTheme="majorHAnsi" w:hAnsiTheme="majorHAnsi" w:cstheme="majorHAnsi"/>
          <w:color w:val="00B050"/>
        </w:rPr>
      </w:pPr>
    </w:p>
    <w:p w14:paraId="64DEA599" w14:textId="383A4A5F" w:rsidR="001651A7" w:rsidRPr="00F137D7" w:rsidRDefault="003E0ED2" w:rsidP="00327917">
      <w:pPr>
        <w:rPr>
          <w:rFonts w:asciiTheme="majorHAnsi" w:hAnsiTheme="majorHAnsi" w:cstheme="majorHAnsi"/>
          <w:color w:val="00B050"/>
        </w:rPr>
      </w:pPr>
      <w:r w:rsidRPr="00F137D7">
        <w:rPr>
          <w:rFonts w:asciiTheme="majorHAnsi" w:hAnsiTheme="majorHAnsi" w:cstheme="majorHAnsi"/>
          <w:color w:val="00B050"/>
        </w:rPr>
        <w:t xml:space="preserve">- </w:t>
      </w:r>
      <w:r w:rsidR="005A2C7E" w:rsidRPr="00F137D7">
        <w:rPr>
          <w:rFonts w:asciiTheme="majorHAnsi" w:hAnsiTheme="majorHAnsi" w:cstheme="majorHAnsi"/>
          <w:color w:val="00B050"/>
        </w:rPr>
        <w:t xml:space="preserve">Create three different </w:t>
      </w:r>
      <w:proofErr w:type="spellStart"/>
      <w:r w:rsidR="005A2C7E" w:rsidRPr="00F137D7">
        <w:rPr>
          <w:rFonts w:asciiTheme="majorHAnsi" w:hAnsiTheme="majorHAnsi" w:cstheme="majorHAnsi"/>
          <w:color w:val="00B050"/>
        </w:rPr>
        <w:t>varaibles</w:t>
      </w:r>
      <w:proofErr w:type="spellEnd"/>
      <w:r w:rsidR="005A2C7E" w:rsidRPr="00F137D7">
        <w:rPr>
          <w:rFonts w:asciiTheme="majorHAnsi" w:hAnsiTheme="majorHAnsi" w:cstheme="majorHAnsi"/>
          <w:color w:val="00B050"/>
        </w:rPr>
        <w:t xml:space="preserve"> (integer, </w:t>
      </w:r>
      <w:proofErr w:type="gramStart"/>
      <w:r w:rsidR="005A2C7E" w:rsidRPr="00F137D7">
        <w:rPr>
          <w:rFonts w:asciiTheme="majorHAnsi" w:hAnsiTheme="majorHAnsi" w:cstheme="majorHAnsi"/>
          <w:color w:val="00B050"/>
        </w:rPr>
        <w:t>string</w:t>
      </w:r>
      <w:proofErr w:type="gramEnd"/>
      <w:r w:rsidR="005A2C7E" w:rsidRPr="00F137D7">
        <w:rPr>
          <w:rFonts w:asciiTheme="majorHAnsi" w:hAnsiTheme="majorHAnsi" w:cstheme="majorHAnsi"/>
          <w:color w:val="00B050"/>
        </w:rPr>
        <w:t xml:space="preserve"> and float) then cast them to different values.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101104" w:rsidRPr="00F137D7" w14:paraId="76A16BC7" w14:textId="77777777" w:rsidTr="00903D01">
        <w:tc>
          <w:tcPr>
            <w:tcW w:w="8856" w:type="dxa"/>
          </w:tcPr>
          <w:p w14:paraId="313FC626" w14:textId="6BAF76FC" w:rsidR="009C4D8A" w:rsidRPr="00F137D7" w:rsidRDefault="00A76060" w:rsidP="00903D01">
            <w:pPr>
              <w:rPr>
                <w:rFonts w:asciiTheme="majorHAnsi" w:hAnsiTheme="majorHAnsi" w:cstheme="majorHAnsi"/>
                <w:color w:val="00B050"/>
              </w:rPr>
            </w:pPr>
            <w:r w:rsidRPr="00A76060">
              <w:rPr>
                <w:rFonts w:asciiTheme="majorHAnsi" w:hAnsiTheme="majorHAnsi" w:cstheme="majorHAnsi"/>
                <w:b/>
                <w:bCs/>
                <w:color w:val="FF0000"/>
              </w:rPr>
              <w:t>Place your screenshot of the code here.</w:t>
            </w:r>
            <w:r w:rsidRPr="00A76060">
              <w:rPr>
                <w:rFonts w:asciiTheme="majorHAnsi" w:hAnsiTheme="majorHAnsi" w:cstheme="majorHAnsi"/>
                <w:color w:val="FF0000"/>
              </w:rPr>
              <w:t xml:space="preserve"> (Screenshots can be taken by pressing </w:t>
            </w:r>
            <w:proofErr w:type="spellStart"/>
            <w:r w:rsidRPr="00A76060">
              <w:rPr>
                <w:rFonts w:asciiTheme="majorHAnsi" w:hAnsiTheme="majorHAnsi" w:cstheme="majorHAnsi"/>
                <w:color w:val="FF0000"/>
              </w:rPr>
              <w:t>prtscrn</w:t>
            </w:r>
            <w:proofErr w:type="spellEnd"/>
            <w:r w:rsidRPr="00A76060">
              <w:rPr>
                <w:rFonts w:asciiTheme="majorHAnsi" w:hAnsiTheme="majorHAnsi" w:cstheme="majorHAnsi"/>
                <w:color w:val="FF0000"/>
              </w:rPr>
              <w:t xml:space="preserve"> next to F12 and </w:t>
            </w:r>
            <w:proofErr w:type="gramStart"/>
            <w:r w:rsidRPr="00A76060">
              <w:rPr>
                <w:rFonts w:asciiTheme="majorHAnsi" w:hAnsiTheme="majorHAnsi" w:cstheme="majorHAnsi"/>
                <w:color w:val="FF0000"/>
              </w:rPr>
              <w:t>pasting, or</w:t>
            </w:r>
            <w:proofErr w:type="gramEnd"/>
            <w:r w:rsidRPr="00A76060">
              <w:rPr>
                <w:rFonts w:asciiTheme="majorHAnsi" w:hAnsiTheme="majorHAnsi" w:cstheme="majorHAnsi"/>
                <w:color w:val="FF0000"/>
              </w:rPr>
              <w:t xml:space="preserve"> using the snipping tool).</w:t>
            </w:r>
          </w:p>
        </w:tc>
      </w:tr>
    </w:tbl>
    <w:p w14:paraId="12B7D3A9" w14:textId="77777777" w:rsidR="009C4D8A" w:rsidRPr="00F137D7" w:rsidRDefault="009C4D8A" w:rsidP="00327917">
      <w:pPr>
        <w:rPr>
          <w:rFonts w:asciiTheme="majorHAnsi" w:hAnsiTheme="majorHAnsi" w:cstheme="majorHAnsi"/>
          <w:color w:val="00B050"/>
        </w:rPr>
      </w:pPr>
    </w:p>
    <w:p w14:paraId="4C83C3A9" w14:textId="77777777" w:rsidR="001651A7" w:rsidRPr="00F137D7" w:rsidRDefault="003E0ED2" w:rsidP="00327917">
      <w:pPr>
        <w:rPr>
          <w:rFonts w:asciiTheme="majorHAnsi" w:hAnsiTheme="majorHAnsi" w:cstheme="majorHAnsi"/>
          <w:color w:val="00B050"/>
        </w:rPr>
      </w:pPr>
      <w:r w:rsidRPr="00F137D7">
        <w:rPr>
          <w:rFonts w:asciiTheme="majorHAnsi" w:hAnsiTheme="majorHAnsi" w:cstheme="majorHAnsi"/>
          <w:color w:val="00B050"/>
        </w:rPr>
        <w:t xml:space="preserve">- Challenge: Ask the user for their </w:t>
      </w:r>
      <w:proofErr w:type="spellStart"/>
      <w:r w:rsidRPr="00F137D7">
        <w:rPr>
          <w:rFonts w:asciiTheme="majorHAnsi" w:hAnsiTheme="majorHAnsi" w:cstheme="majorHAnsi"/>
          <w:color w:val="00B050"/>
        </w:rPr>
        <w:t>favourite</w:t>
      </w:r>
      <w:proofErr w:type="spellEnd"/>
      <w:r w:rsidRPr="00F137D7">
        <w:rPr>
          <w:rFonts w:asciiTheme="majorHAnsi" w:hAnsiTheme="majorHAnsi" w:cstheme="majorHAnsi"/>
          <w:color w:val="00B050"/>
        </w:rPr>
        <w:t xml:space="preserve"> food and output a sentence using it inside an F-String.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101104" w:rsidRPr="00F137D7" w14:paraId="1544C809" w14:textId="77777777" w:rsidTr="00903D01">
        <w:tc>
          <w:tcPr>
            <w:tcW w:w="8856" w:type="dxa"/>
          </w:tcPr>
          <w:p w14:paraId="6B396E2E" w14:textId="23F5B0F3" w:rsidR="009C4D8A" w:rsidRPr="00F137D7" w:rsidRDefault="00A76060" w:rsidP="00903D01">
            <w:pPr>
              <w:rPr>
                <w:rFonts w:asciiTheme="majorHAnsi" w:hAnsiTheme="majorHAnsi" w:cstheme="majorHAnsi"/>
                <w:color w:val="00B050"/>
              </w:rPr>
            </w:pPr>
            <w:r w:rsidRPr="00A76060">
              <w:rPr>
                <w:rFonts w:asciiTheme="majorHAnsi" w:hAnsiTheme="majorHAnsi" w:cstheme="majorHAnsi"/>
                <w:b/>
                <w:bCs/>
                <w:color w:val="FF0000"/>
              </w:rPr>
              <w:t>Place your screenshot of the code here.</w:t>
            </w:r>
            <w:r w:rsidRPr="00A76060">
              <w:rPr>
                <w:rFonts w:asciiTheme="majorHAnsi" w:hAnsiTheme="majorHAnsi" w:cstheme="majorHAnsi"/>
                <w:color w:val="FF0000"/>
              </w:rPr>
              <w:t xml:space="preserve"> (Screenshots can be taken by pressing </w:t>
            </w:r>
            <w:proofErr w:type="spellStart"/>
            <w:r w:rsidRPr="00A76060">
              <w:rPr>
                <w:rFonts w:asciiTheme="majorHAnsi" w:hAnsiTheme="majorHAnsi" w:cstheme="majorHAnsi"/>
                <w:color w:val="FF0000"/>
              </w:rPr>
              <w:t>prtscrn</w:t>
            </w:r>
            <w:proofErr w:type="spellEnd"/>
            <w:r w:rsidRPr="00A76060">
              <w:rPr>
                <w:rFonts w:asciiTheme="majorHAnsi" w:hAnsiTheme="majorHAnsi" w:cstheme="majorHAnsi"/>
                <w:color w:val="FF0000"/>
              </w:rPr>
              <w:t xml:space="preserve"> next to F12 and </w:t>
            </w:r>
            <w:proofErr w:type="gramStart"/>
            <w:r w:rsidRPr="00A76060">
              <w:rPr>
                <w:rFonts w:asciiTheme="majorHAnsi" w:hAnsiTheme="majorHAnsi" w:cstheme="majorHAnsi"/>
                <w:color w:val="FF0000"/>
              </w:rPr>
              <w:t>pasting, or</w:t>
            </w:r>
            <w:proofErr w:type="gramEnd"/>
            <w:r w:rsidRPr="00A76060">
              <w:rPr>
                <w:rFonts w:asciiTheme="majorHAnsi" w:hAnsiTheme="majorHAnsi" w:cstheme="majorHAnsi"/>
                <w:color w:val="FF0000"/>
              </w:rPr>
              <w:t xml:space="preserve"> using the snipping tool).</w:t>
            </w:r>
          </w:p>
        </w:tc>
      </w:tr>
    </w:tbl>
    <w:p w14:paraId="7BA45AB9" w14:textId="77777777" w:rsidR="009C4D8A" w:rsidRPr="00F137D7" w:rsidRDefault="009C4D8A" w:rsidP="00327917">
      <w:pPr>
        <w:rPr>
          <w:rFonts w:asciiTheme="majorHAnsi" w:hAnsiTheme="majorHAnsi" w:cstheme="majorHAnsi"/>
          <w:color w:val="00B050"/>
        </w:rPr>
      </w:pPr>
    </w:p>
    <w:p w14:paraId="5B470612" w14:textId="472E1E78" w:rsidR="00CB5E32" w:rsidRPr="003040DF" w:rsidRDefault="00CB5E32" w:rsidP="00CB5E32">
      <w:pPr>
        <w:jc w:val="center"/>
        <w:rPr>
          <w:rFonts w:ascii="Poppins" w:hAnsi="Poppins" w:cs="Poppins"/>
          <w:b/>
          <w:bCs/>
          <w:sz w:val="32"/>
          <w:szCs w:val="32"/>
        </w:rPr>
      </w:pPr>
      <w:r w:rsidRPr="003040DF">
        <w:rPr>
          <w:rFonts w:ascii="Poppins" w:hAnsi="Poppins" w:cs="Poppins"/>
          <w:b/>
          <w:bCs/>
          <w:sz w:val="32"/>
          <w:szCs w:val="32"/>
        </w:rPr>
        <w:t xml:space="preserve">Section 4: </w:t>
      </w:r>
      <w:r>
        <w:rPr>
          <w:rFonts w:ascii="Poppins" w:hAnsi="Poppins" w:cs="Poppins"/>
          <w:b/>
          <w:bCs/>
          <w:sz w:val="32"/>
          <w:szCs w:val="32"/>
        </w:rPr>
        <w:t>Data Types</w:t>
      </w:r>
    </w:p>
    <w:p w14:paraId="413805F0" w14:textId="416AE963" w:rsidR="00CB5E32" w:rsidRDefault="00CB5E32" w:rsidP="00CB5E32">
      <w:pPr>
        <w:rPr>
          <w:rFonts w:asciiTheme="majorHAnsi" w:hAnsiTheme="majorHAnsi" w:cstheme="majorHAnsi"/>
        </w:rPr>
      </w:pPr>
      <w:r w:rsidRPr="00CB5E32">
        <w:rPr>
          <w:rFonts w:asciiTheme="majorHAnsi" w:hAnsiTheme="majorHAnsi" w:cstheme="majorHAnsi"/>
        </w:rPr>
        <w:t xml:space="preserve">A </w:t>
      </w:r>
      <w:r w:rsidRPr="00CB5E32">
        <w:rPr>
          <w:rStyle w:val="Strong"/>
          <w:rFonts w:asciiTheme="majorHAnsi" w:hAnsiTheme="majorHAnsi" w:cstheme="majorHAnsi"/>
        </w:rPr>
        <w:t>data type</w:t>
      </w:r>
      <w:r w:rsidRPr="00CB5E32">
        <w:rPr>
          <w:rFonts w:asciiTheme="majorHAnsi" w:hAnsiTheme="majorHAnsi" w:cstheme="majorHAnsi"/>
        </w:rPr>
        <w:t xml:space="preserve"> tells Python what kind of value is being stored in a variable.</w:t>
      </w:r>
      <w:r w:rsidRPr="00CB5E32">
        <w:rPr>
          <w:rFonts w:asciiTheme="majorHAnsi" w:hAnsiTheme="majorHAnsi" w:cstheme="majorHAnsi"/>
        </w:rPr>
        <w:br/>
        <w:t xml:space="preserve">Each type of data behaves differently — some can be used in </w:t>
      </w:r>
      <w:proofErr w:type="spellStart"/>
      <w:r w:rsidRPr="00CB5E32">
        <w:rPr>
          <w:rFonts w:asciiTheme="majorHAnsi" w:hAnsiTheme="majorHAnsi" w:cstheme="majorHAnsi"/>
        </w:rPr>
        <w:t>maths</w:t>
      </w:r>
      <w:proofErr w:type="spellEnd"/>
      <w:r w:rsidRPr="00CB5E32">
        <w:rPr>
          <w:rFonts w:asciiTheme="majorHAnsi" w:hAnsiTheme="majorHAnsi" w:cstheme="majorHAnsi"/>
        </w:rPr>
        <w:t>, some store text, some store logic (True/False).</w:t>
      </w:r>
    </w:p>
    <w:tbl>
      <w:tblPr>
        <w:tblStyle w:val="TableGrid"/>
        <w:tblW w:w="9351" w:type="dxa"/>
        <w:jc w:val="center"/>
        <w:tblLook w:val="04A0" w:firstRow="1" w:lastRow="0" w:firstColumn="1" w:lastColumn="0" w:noHBand="0" w:noVBand="1"/>
      </w:tblPr>
      <w:tblGrid>
        <w:gridCol w:w="1120"/>
        <w:gridCol w:w="1843"/>
        <w:gridCol w:w="1483"/>
        <w:gridCol w:w="4905"/>
      </w:tblGrid>
      <w:tr w:rsidR="00CB5E32" w:rsidRPr="00CB5E32" w14:paraId="3C0373FE" w14:textId="77777777" w:rsidTr="00A76060">
        <w:trPr>
          <w:jc w:val="center"/>
        </w:trPr>
        <w:tc>
          <w:tcPr>
            <w:tcW w:w="0" w:type="auto"/>
            <w:hideMark/>
          </w:tcPr>
          <w:p w14:paraId="674F86DA" w14:textId="77777777" w:rsidR="00CB5E32" w:rsidRPr="00CB5E32" w:rsidRDefault="00CB5E32" w:rsidP="00CB5E32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</w:pPr>
            <w:r w:rsidRPr="00CB5E32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Data Type</w:t>
            </w:r>
          </w:p>
        </w:tc>
        <w:tc>
          <w:tcPr>
            <w:tcW w:w="0" w:type="auto"/>
            <w:hideMark/>
          </w:tcPr>
          <w:p w14:paraId="70F54550" w14:textId="77777777" w:rsidR="00CB5E32" w:rsidRPr="00CB5E32" w:rsidRDefault="00CB5E32" w:rsidP="00CB5E3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</w:pPr>
            <w:r w:rsidRPr="00CB5E32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Python Type Name</w:t>
            </w:r>
          </w:p>
        </w:tc>
        <w:tc>
          <w:tcPr>
            <w:tcW w:w="0" w:type="auto"/>
            <w:hideMark/>
          </w:tcPr>
          <w:p w14:paraId="0C711264" w14:textId="77777777" w:rsidR="00CB5E32" w:rsidRPr="00CB5E32" w:rsidRDefault="00CB5E32" w:rsidP="00CB5E3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</w:pPr>
            <w:r w:rsidRPr="00CB5E32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Example</w:t>
            </w:r>
          </w:p>
        </w:tc>
        <w:tc>
          <w:tcPr>
            <w:tcW w:w="4905" w:type="dxa"/>
            <w:hideMark/>
          </w:tcPr>
          <w:p w14:paraId="68DB3169" w14:textId="77777777" w:rsidR="00CB5E32" w:rsidRPr="00CB5E32" w:rsidRDefault="00CB5E32" w:rsidP="00CB5E32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</w:pPr>
            <w:r w:rsidRPr="00CB5E32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What It Represents</w:t>
            </w:r>
          </w:p>
        </w:tc>
      </w:tr>
      <w:tr w:rsidR="00CB5E32" w:rsidRPr="00CB5E32" w14:paraId="5F251324" w14:textId="77777777" w:rsidTr="00A76060">
        <w:trPr>
          <w:jc w:val="center"/>
        </w:trPr>
        <w:tc>
          <w:tcPr>
            <w:tcW w:w="0" w:type="auto"/>
            <w:hideMark/>
          </w:tcPr>
          <w:p w14:paraId="6B85B1DC" w14:textId="77777777" w:rsidR="00CB5E32" w:rsidRPr="00CB5E32" w:rsidRDefault="00CB5E32" w:rsidP="00CB5E32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5E32">
              <w:rPr>
                <w:rFonts w:asciiTheme="majorHAnsi" w:eastAsia="Times New Roman" w:hAnsiTheme="majorHAnsi" w:cstheme="majorHAnsi"/>
                <w:lang w:val="en-GB" w:eastAsia="en-GB"/>
              </w:rPr>
              <w:t>String</w:t>
            </w:r>
          </w:p>
        </w:tc>
        <w:tc>
          <w:tcPr>
            <w:tcW w:w="0" w:type="auto"/>
            <w:hideMark/>
          </w:tcPr>
          <w:p w14:paraId="030535EB" w14:textId="77777777" w:rsidR="00CB5E32" w:rsidRPr="00CB5E32" w:rsidRDefault="00CB5E32" w:rsidP="00CB5E32">
            <w:pPr>
              <w:spacing w:after="0" w:line="240" w:lineRule="auto"/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5E32">
              <w:rPr>
                <w:rFonts w:asciiTheme="majorHAnsi" w:eastAsia="Times New Roman" w:hAnsiTheme="majorHAnsi" w:cstheme="majorHAnsi"/>
                <w:lang w:val="en-GB" w:eastAsia="en-GB"/>
              </w:rPr>
              <w:t>str</w:t>
            </w:r>
          </w:p>
        </w:tc>
        <w:tc>
          <w:tcPr>
            <w:tcW w:w="0" w:type="auto"/>
            <w:hideMark/>
          </w:tcPr>
          <w:p w14:paraId="79F2288C" w14:textId="77777777" w:rsidR="00CB5E32" w:rsidRPr="00CB5E32" w:rsidRDefault="00CB5E32" w:rsidP="00CB5E32">
            <w:pPr>
              <w:spacing w:after="0" w:line="240" w:lineRule="auto"/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5E32">
              <w:rPr>
                <w:rFonts w:asciiTheme="majorHAnsi" w:eastAsia="Times New Roman" w:hAnsiTheme="majorHAnsi" w:cstheme="majorHAnsi"/>
                <w:lang w:val="en-GB" w:eastAsia="en-GB"/>
              </w:rPr>
              <w:t>"hello" or '</w:t>
            </w:r>
            <w:proofErr w:type="spellStart"/>
            <w:r w:rsidRPr="00CB5E32">
              <w:rPr>
                <w:rFonts w:asciiTheme="majorHAnsi" w:eastAsia="Times New Roman" w:hAnsiTheme="majorHAnsi" w:cstheme="majorHAnsi"/>
                <w:lang w:val="en-GB" w:eastAsia="en-GB"/>
              </w:rPr>
              <w:t>abc</w:t>
            </w:r>
            <w:proofErr w:type="spellEnd"/>
            <w:r w:rsidRPr="00CB5E32">
              <w:rPr>
                <w:rFonts w:asciiTheme="majorHAnsi" w:eastAsia="Times New Roman" w:hAnsiTheme="majorHAnsi" w:cstheme="majorHAnsi"/>
                <w:lang w:val="en-GB" w:eastAsia="en-GB"/>
              </w:rPr>
              <w:t>'</w:t>
            </w:r>
          </w:p>
        </w:tc>
        <w:tc>
          <w:tcPr>
            <w:tcW w:w="4905" w:type="dxa"/>
            <w:hideMark/>
          </w:tcPr>
          <w:p w14:paraId="5A0A7B32" w14:textId="77777777" w:rsidR="00CB5E32" w:rsidRPr="00CB5E32" w:rsidRDefault="00CB5E32" w:rsidP="00CB5E32">
            <w:pPr>
              <w:spacing w:after="0" w:line="240" w:lineRule="auto"/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5E32">
              <w:rPr>
                <w:rFonts w:asciiTheme="majorHAnsi" w:eastAsia="Times New Roman" w:hAnsiTheme="majorHAnsi" w:cstheme="majorHAnsi"/>
                <w:lang w:val="en-GB" w:eastAsia="en-GB"/>
              </w:rPr>
              <w:t>Text (always inside quotation marks)</w:t>
            </w:r>
          </w:p>
        </w:tc>
      </w:tr>
      <w:tr w:rsidR="00CB5E32" w:rsidRPr="00CB5E32" w14:paraId="782C83C5" w14:textId="77777777" w:rsidTr="00A76060">
        <w:trPr>
          <w:jc w:val="center"/>
        </w:trPr>
        <w:tc>
          <w:tcPr>
            <w:tcW w:w="0" w:type="auto"/>
            <w:hideMark/>
          </w:tcPr>
          <w:p w14:paraId="2C5C2E16" w14:textId="77777777" w:rsidR="00CB5E32" w:rsidRPr="00CB5E32" w:rsidRDefault="00CB5E32" w:rsidP="00CB5E32">
            <w:pPr>
              <w:spacing w:after="0" w:line="240" w:lineRule="auto"/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5E32">
              <w:rPr>
                <w:rFonts w:asciiTheme="majorHAnsi" w:eastAsia="Times New Roman" w:hAnsiTheme="majorHAnsi" w:cstheme="majorHAnsi"/>
                <w:lang w:val="en-GB" w:eastAsia="en-GB"/>
              </w:rPr>
              <w:t>Integer</w:t>
            </w:r>
          </w:p>
        </w:tc>
        <w:tc>
          <w:tcPr>
            <w:tcW w:w="0" w:type="auto"/>
            <w:hideMark/>
          </w:tcPr>
          <w:p w14:paraId="6760CBF2" w14:textId="77777777" w:rsidR="00CB5E32" w:rsidRPr="00CB5E32" w:rsidRDefault="00CB5E32" w:rsidP="00CB5E32">
            <w:pPr>
              <w:spacing w:after="0" w:line="240" w:lineRule="auto"/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5E32">
              <w:rPr>
                <w:rFonts w:asciiTheme="majorHAnsi" w:eastAsia="Times New Roman" w:hAnsiTheme="majorHAnsi" w:cstheme="majorHAnsi"/>
                <w:lang w:val="en-GB" w:eastAsia="en-GB"/>
              </w:rPr>
              <w:t>int</w:t>
            </w:r>
          </w:p>
        </w:tc>
        <w:tc>
          <w:tcPr>
            <w:tcW w:w="0" w:type="auto"/>
            <w:hideMark/>
          </w:tcPr>
          <w:p w14:paraId="077CE779" w14:textId="77777777" w:rsidR="00CB5E32" w:rsidRPr="00CB5E32" w:rsidRDefault="00CB5E32" w:rsidP="00CB5E32">
            <w:pPr>
              <w:spacing w:after="0" w:line="240" w:lineRule="auto"/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5E32">
              <w:rPr>
                <w:rFonts w:asciiTheme="majorHAnsi" w:eastAsia="Times New Roman" w:hAnsiTheme="majorHAnsi" w:cstheme="majorHAnsi"/>
                <w:lang w:val="en-GB" w:eastAsia="en-GB"/>
              </w:rPr>
              <w:t>42, -10, 0</w:t>
            </w:r>
          </w:p>
        </w:tc>
        <w:tc>
          <w:tcPr>
            <w:tcW w:w="4905" w:type="dxa"/>
            <w:hideMark/>
          </w:tcPr>
          <w:p w14:paraId="5DC8B74A" w14:textId="77777777" w:rsidR="00CB5E32" w:rsidRPr="00CB5E32" w:rsidRDefault="00CB5E32" w:rsidP="00CB5E32">
            <w:pPr>
              <w:spacing w:after="0" w:line="240" w:lineRule="auto"/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5E32">
              <w:rPr>
                <w:rFonts w:asciiTheme="majorHAnsi" w:eastAsia="Times New Roman" w:hAnsiTheme="majorHAnsi" w:cstheme="majorHAnsi"/>
                <w:lang w:val="en-GB" w:eastAsia="en-GB"/>
              </w:rPr>
              <w:t>Whole numbers (used in maths)</w:t>
            </w:r>
          </w:p>
        </w:tc>
      </w:tr>
      <w:tr w:rsidR="00CB5E32" w:rsidRPr="00CB5E32" w14:paraId="39DBC085" w14:textId="77777777" w:rsidTr="00A76060">
        <w:trPr>
          <w:jc w:val="center"/>
        </w:trPr>
        <w:tc>
          <w:tcPr>
            <w:tcW w:w="0" w:type="auto"/>
            <w:hideMark/>
          </w:tcPr>
          <w:p w14:paraId="5EC8205D" w14:textId="77777777" w:rsidR="00CB5E32" w:rsidRPr="00CB5E32" w:rsidRDefault="00CB5E32" w:rsidP="00CB5E32">
            <w:pPr>
              <w:spacing w:after="0" w:line="240" w:lineRule="auto"/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5E32">
              <w:rPr>
                <w:rFonts w:asciiTheme="majorHAnsi" w:eastAsia="Times New Roman" w:hAnsiTheme="majorHAnsi" w:cstheme="majorHAnsi"/>
                <w:lang w:val="en-GB" w:eastAsia="en-GB"/>
              </w:rPr>
              <w:t>Float</w:t>
            </w:r>
          </w:p>
        </w:tc>
        <w:tc>
          <w:tcPr>
            <w:tcW w:w="0" w:type="auto"/>
            <w:hideMark/>
          </w:tcPr>
          <w:p w14:paraId="3E8E7D1B" w14:textId="77777777" w:rsidR="00CB5E32" w:rsidRPr="00CB5E32" w:rsidRDefault="00CB5E32" w:rsidP="00CB5E32">
            <w:pPr>
              <w:spacing w:after="0" w:line="240" w:lineRule="auto"/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5E32">
              <w:rPr>
                <w:rFonts w:asciiTheme="majorHAnsi" w:eastAsia="Times New Roman" w:hAnsiTheme="majorHAnsi" w:cstheme="majorHAnsi"/>
                <w:lang w:val="en-GB" w:eastAsia="en-GB"/>
              </w:rPr>
              <w:t>float</w:t>
            </w:r>
          </w:p>
        </w:tc>
        <w:tc>
          <w:tcPr>
            <w:tcW w:w="0" w:type="auto"/>
            <w:hideMark/>
          </w:tcPr>
          <w:p w14:paraId="7B624F2B" w14:textId="77777777" w:rsidR="00CB5E32" w:rsidRPr="00CB5E32" w:rsidRDefault="00CB5E32" w:rsidP="00CB5E32">
            <w:pPr>
              <w:spacing w:after="0" w:line="240" w:lineRule="auto"/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5E32">
              <w:rPr>
                <w:rFonts w:asciiTheme="majorHAnsi" w:eastAsia="Times New Roman" w:hAnsiTheme="majorHAnsi" w:cstheme="majorHAnsi"/>
                <w:lang w:val="en-GB" w:eastAsia="en-GB"/>
              </w:rPr>
              <w:t>3.14, 0.5, -2.0</w:t>
            </w:r>
          </w:p>
        </w:tc>
        <w:tc>
          <w:tcPr>
            <w:tcW w:w="4905" w:type="dxa"/>
            <w:hideMark/>
          </w:tcPr>
          <w:p w14:paraId="05842713" w14:textId="77777777" w:rsidR="00CB5E32" w:rsidRPr="00CB5E32" w:rsidRDefault="00CB5E32" w:rsidP="00CB5E32">
            <w:pPr>
              <w:spacing w:after="0" w:line="240" w:lineRule="auto"/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5E32">
              <w:rPr>
                <w:rFonts w:asciiTheme="majorHAnsi" w:eastAsia="Times New Roman" w:hAnsiTheme="majorHAnsi" w:cstheme="majorHAnsi"/>
                <w:lang w:val="en-GB" w:eastAsia="en-GB"/>
              </w:rPr>
              <w:t>Decimal numbers (used for prices, weights, etc.)</w:t>
            </w:r>
          </w:p>
        </w:tc>
      </w:tr>
      <w:tr w:rsidR="00CB5E32" w:rsidRPr="00CB5E32" w14:paraId="0E19D865" w14:textId="77777777" w:rsidTr="00A76060">
        <w:trPr>
          <w:jc w:val="center"/>
        </w:trPr>
        <w:tc>
          <w:tcPr>
            <w:tcW w:w="0" w:type="auto"/>
            <w:hideMark/>
          </w:tcPr>
          <w:p w14:paraId="3E758622" w14:textId="77777777" w:rsidR="00CB5E32" w:rsidRPr="00CB5E32" w:rsidRDefault="00CB5E32" w:rsidP="00CB5E32">
            <w:pPr>
              <w:spacing w:after="0" w:line="240" w:lineRule="auto"/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5E32">
              <w:rPr>
                <w:rFonts w:asciiTheme="majorHAnsi" w:eastAsia="Times New Roman" w:hAnsiTheme="majorHAnsi" w:cstheme="majorHAnsi"/>
                <w:lang w:val="en-GB" w:eastAsia="en-GB"/>
              </w:rPr>
              <w:t>Boolean</w:t>
            </w:r>
          </w:p>
        </w:tc>
        <w:tc>
          <w:tcPr>
            <w:tcW w:w="0" w:type="auto"/>
            <w:hideMark/>
          </w:tcPr>
          <w:p w14:paraId="3DA79BB2" w14:textId="77777777" w:rsidR="00CB5E32" w:rsidRPr="00CB5E32" w:rsidRDefault="00CB5E32" w:rsidP="00CB5E32">
            <w:pPr>
              <w:spacing w:after="0" w:line="240" w:lineRule="auto"/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5E32">
              <w:rPr>
                <w:rFonts w:asciiTheme="majorHAnsi" w:eastAsia="Times New Roman" w:hAnsiTheme="majorHAnsi" w:cstheme="majorHAnsi"/>
                <w:lang w:val="en-GB" w:eastAsia="en-GB"/>
              </w:rPr>
              <w:t>bool</w:t>
            </w:r>
          </w:p>
        </w:tc>
        <w:tc>
          <w:tcPr>
            <w:tcW w:w="0" w:type="auto"/>
            <w:hideMark/>
          </w:tcPr>
          <w:p w14:paraId="620CD13B" w14:textId="77777777" w:rsidR="00CB5E32" w:rsidRPr="00CB5E32" w:rsidRDefault="00CB5E32" w:rsidP="00CB5E32">
            <w:pPr>
              <w:spacing w:after="0" w:line="240" w:lineRule="auto"/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5E32">
              <w:rPr>
                <w:rFonts w:asciiTheme="majorHAnsi" w:eastAsia="Times New Roman" w:hAnsiTheme="majorHAnsi" w:cstheme="majorHAnsi"/>
                <w:lang w:val="en-GB" w:eastAsia="en-GB"/>
              </w:rPr>
              <w:t>True, False</w:t>
            </w:r>
          </w:p>
        </w:tc>
        <w:tc>
          <w:tcPr>
            <w:tcW w:w="4905" w:type="dxa"/>
            <w:hideMark/>
          </w:tcPr>
          <w:p w14:paraId="20C3AEE9" w14:textId="77777777" w:rsidR="00CB5E32" w:rsidRPr="00CB5E32" w:rsidRDefault="00CB5E32" w:rsidP="00CB5E32">
            <w:pPr>
              <w:spacing w:after="0" w:line="240" w:lineRule="auto"/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5E32">
              <w:rPr>
                <w:rFonts w:asciiTheme="majorHAnsi" w:eastAsia="Times New Roman" w:hAnsiTheme="majorHAnsi" w:cstheme="majorHAnsi"/>
                <w:lang w:val="en-GB" w:eastAsia="en-GB"/>
              </w:rPr>
              <w:t>Logic values — answers to yes/no questions</w:t>
            </w:r>
          </w:p>
        </w:tc>
      </w:tr>
    </w:tbl>
    <w:p w14:paraId="5E7E1EB6" w14:textId="77777777" w:rsidR="00CB5E32" w:rsidRPr="00CB5E32" w:rsidRDefault="00CB5E32" w:rsidP="00CB5E32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CB5E32">
        <w:rPr>
          <w:rFonts w:asciiTheme="majorHAnsi" w:eastAsia="Times New Roman" w:hAnsiTheme="majorHAnsi" w:cstheme="majorHAnsi"/>
          <w:lang w:val="en-GB" w:eastAsia="en-GB"/>
        </w:rPr>
        <w:t xml:space="preserve">Python needs to know the </w:t>
      </w:r>
      <w:r w:rsidRPr="00CB5E32">
        <w:rPr>
          <w:rFonts w:asciiTheme="majorHAnsi" w:eastAsia="Times New Roman" w:hAnsiTheme="majorHAnsi" w:cstheme="majorHAnsi"/>
          <w:b/>
          <w:bCs/>
          <w:lang w:val="en-GB" w:eastAsia="en-GB"/>
        </w:rPr>
        <w:t>data type</w:t>
      </w:r>
      <w:r w:rsidRPr="00CB5E32">
        <w:rPr>
          <w:rFonts w:asciiTheme="majorHAnsi" w:eastAsia="Times New Roman" w:hAnsiTheme="majorHAnsi" w:cstheme="majorHAnsi"/>
          <w:lang w:val="en-GB" w:eastAsia="en-GB"/>
        </w:rPr>
        <w:t xml:space="preserve"> to:</w:t>
      </w:r>
    </w:p>
    <w:p w14:paraId="276D0C07" w14:textId="240DA4B9" w:rsidR="00CB5E32" w:rsidRPr="00CB5E32" w:rsidRDefault="00CB5E32" w:rsidP="00CB5E32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CB5E32">
        <w:rPr>
          <w:rFonts w:asciiTheme="majorHAnsi" w:eastAsia="Times New Roman" w:hAnsiTheme="majorHAnsi" w:cstheme="majorHAnsi"/>
          <w:b/>
          <w:bCs/>
          <w:lang w:val="en-GB" w:eastAsia="en-GB"/>
        </w:rPr>
        <w:t>Store and manage memory</w:t>
      </w:r>
      <w:r w:rsidRPr="00CB5E32">
        <w:rPr>
          <w:rFonts w:asciiTheme="majorHAnsi" w:eastAsia="Times New Roman" w:hAnsiTheme="majorHAnsi" w:cstheme="majorHAnsi"/>
          <w:lang w:val="en-GB" w:eastAsia="en-GB"/>
        </w:rPr>
        <w:t xml:space="preserve"> </w:t>
      </w:r>
      <w:r w:rsidRPr="00CB5E32">
        <w:rPr>
          <w:rFonts w:asciiTheme="majorHAnsi" w:eastAsia="Times New Roman" w:hAnsiTheme="majorHAnsi" w:cstheme="majorHAnsi"/>
          <w:lang w:val="en-GB" w:eastAsia="en-GB"/>
        </w:rPr>
        <w:t>correctly.</w:t>
      </w:r>
    </w:p>
    <w:p w14:paraId="1D732F34" w14:textId="77777777" w:rsidR="00CB5E32" w:rsidRPr="00CB5E32" w:rsidRDefault="00CB5E32" w:rsidP="00CB5E32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CB5E32">
        <w:rPr>
          <w:rFonts w:asciiTheme="majorHAnsi" w:eastAsia="Times New Roman" w:hAnsiTheme="majorHAnsi" w:cstheme="majorHAnsi"/>
          <w:lang w:val="en-GB" w:eastAsia="en-GB"/>
        </w:rPr>
        <w:t xml:space="preserve">Use the right </w:t>
      </w:r>
      <w:r w:rsidRPr="00CB5E32">
        <w:rPr>
          <w:rFonts w:asciiTheme="majorHAnsi" w:eastAsia="Times New Roman" w:hAnsiTheme="majorHAnsi" w:cstheme="majorHAnsi"/>
          <w:b/>
          <w:bCs/>
          <w:lang w:val="en-GB" w:eastAsia="en-GB"/>
        </w:rPr>
        <w:t>operations</w:t>
      </w:r>
      <w:r w:rsidRPr="00CB5E32">
        <w:rPr>
          <w:rFonts w:asciiTheme="majorHAnsi" w:eastAsia="Times New Roman" w:hAnsiTheme="majorHAnsi" w:cstheme="majorHAnsi"/>
          <w:lang w:val="en-GB" w:eastAsia="en-GB"/>
        </w:rPr>
        <w:t xml:space="preserve"> (</w:t>
      </w:r>
      <w:proofErr w:type="gramStart"/>
      <w:r w:rsidRPr="00CB5E32">
        <w:rPr>
          <w:rFonts w:asciiTheme="majorHAnsi" w:eastAsia="Times New Roman" w:hAnsiTheme="majorHAnsi" w:cstheme="majorHAnsi"/>
          <w:lang w:val="en-GB" w:eastAsia="en-GB"/>
        </w:rPr>
        <w:t>e.g.</w:t>
      </w:r>
      <w:proofErr w:type="gramEnd"/>
      <w:r w:rsidRPr="00CB5E32">
        <w:rPr>
          <w:rFonts w:asciiTheme="majorHAnsi" w:eastAsia="Times New Roman" w:hAnsiTheme="majorHAnsi" w:cstheme="majorHAnsi"/>
          <w:lang w:val="en-GB" w:eastAsia="en-GB"/>
        </w:rPr>
        <w:t xml:space="preserve"> you can't add a string to an int without converting)</w:t>
      </w:r>
    </w:p>
    <w:p w14:paraId="66E69C61" w14:textId="5E9D86D7" w:rsidR="00CB5E32" w:rsidRDefault="00CB5E32" w:rsidP="00CB5E32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CB5E32">
        <w:rPr>
          <w:rFonts w:asciiTheme="majorHAnsi" w:eastAsia="Times New Roman" w:hAnsiTheme="majorHAnsi" w:cstheme="majorHAnsi"/>
          <w:lang w:val="en-GB" w:eastAsia="en-GB"/>
        </w:rPr>
        <w:t xml:space="preserve">Perform actions like loops, decisions, or </w:t>
      </w:r>
      <w:r w:rsidRPr="00CB5E32">
        <w:rPr>
          <w:rFonts w:asciiTheme="majorHAnsi" w:eastAsia="Times New Roman" w:hAnsiTheme="majorHAnsi" w:cstheme="majorHAnsi"/>
          <w:lang w:val="en-GB" w:eastAsia="en-GB"/>
        </w:rPr>
        <w:t>calculations.</w:t>
      </w:r>
    </w:p>
    <w:p w14:paraId="11CBC544" w14:textId="2F0846D8" w:rsidR="00A76060" w:rsidRPr="00CB5E32" w:rsidRDefault="00A76060" w:rsidP="00A76060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CB5E32">
        <w:rPr>
          <w:rFonts w:asciiTheme="majorHAnsi" w:hAnsiTheme="majorHAnsi" w:cstheme="majorHAnsi"/>
          <w:b/>
          <w:bCs/>
          <w:sz w:val="32"/>
          <w:szCs w:val="32"/>
        </w:rPr>
        <w:drawing>
          <wp:anchor distT="0" distB="0" distL="114300" distR="114300" simplePos="0" relativeHeight="251671552" behindDoc="1" locked="0" layoutInCell="1" allowOverlap="1" wp14:anchorId="3D09B556" wp14:editId="6B92A81B">
            <wp:simplePos x="0" y="0"/>
            <wp:positionH relativeFrom="margin">
              <wp:align>left</wp:align>
            </wp:positionH>
            <wp:positionV relativeFrom="paragraph">
              <wp:posOffset>352425</wp:posOffset>
            </wp:positionV>
            <wp:extent cx="5612130" cy="721360"/>
            <wp:effectExtent l="0" t="0" r="7620" b="2540"/>
            <wp:wrapTight wrapText="bothSides">
              <wp:wrapPolygon edited="0">
                <wp:start x="0" y="0"/>
                <wp:lineTo x="0" y="21106"/>
                <wp:lineTo x="21556" y="21106"/>
                <wp:lineTo x="21556" y="0"/>
                <wp:lineTo x="0" y="0"/>
              </wp:wrapPolygon>
            </wp:wrapTight>
            <wp:docPr id="74931242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9312422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721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6060">
        <w:rPr>
          <w:rFonts w:asciiTheme="majorHAnsi" w:hAnsiTheme="majorHAnsi" w:cstheme="majorHAnsi"/>
        </w:rPr>
        <w:t>If you don’t use the right data type, Python will give an error like:</w:t>
      </w:r>
    </w:p>
    <w:p w14:paraId="305B6955" w14:textId="12645B1E" w:rsidR="00CB5E32" w:rsidRDefault="00CB5E32" w:rsidP="00CB5E32">
      <w:pPr>
        <w:rPr>
          <w:rFonts w:asciiTheme="majorHAnsi" w:hAnsiTheme="majorHAnsi" w:cstheme="majorHAnsi"/>
          <w:b/>
          <w:bCs/>
          <w:sz w:val="32"/>
          <w:szCs w:val="32"/>
        </w:rPr>
      </w:pPr>
    </w:p>
    <w:p w14:paraId="3E7FE36C" w14:textId="77777777" w:rsidR="00332DD4" w:rsidRDefault="00332DD4" w:rsidP="00CB5E32">
      <w:pPr>
        <w:rPr>
          <w:rFonts w:asciiTheme="majorHAnsi" w:hAnsiTheme="majorHAnsi" w:cstheme="majorHAnsi"/>
          <w:b/>
          <w:bCs/>
          <w:sz w:val="32"/>
          <w:szCs w:val="32"/>
        </w:rPr>
      </w:pPr>
    </w:p>
    <w:p w14:paraId="074C616E" w14:textId="364BF04B" w:rsidR="00A76060" w:rsidRDefault="00A76060" w:rsidP="00CB5E32">
      <w:pPr>
        <w:rPr>
          <w:rFonts w:asciiTheme="majorHAnsi" w:hAnsiTheme="majorHAnsi" w:cstheme="majorHAnsi"/>
          <w:b/>
          <w:bCs/>
        </w:rPr>
      </w:pPr>
      <w:r w:rsidRPr="00A76060">
        <w:rPr>
          <w:rFonts w:asciiTheme="majorHAnsi" w:hAnsiTheme="majorHAnsi" w:cstheme="majorHAnsi"/>
          <w:b/>
          <w:bCs/>
        </w:rPr>
        <w:lastRenderedPageBreak/>
        <w:t>When and which data types do you use?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40"/>
        <w:gridCol w:w="1464"/>
      </w:tblGrid>
      <w:tr w:rsidR="00A76060" w:rsidRPr="00A76060" w14:paraId="41B3684D" w14:textId="77777777" w:rsidTr="00A76060">
        <w:trPr>
          <w:jc w:val="center"/>
        </w:trPr>
        <w:tc>
          <w:tcPr>
            <w:tcW w:w="0" w:type="auto"/>
            <w:hideMark/>
          </w:tcPr>
          <w:p w14:paraId="6FCDF1BE" w14:textId="77777777" w:rsidR="00A76060" w:rsidRPr="00A76060" w:rsidRDefault="00A76060" w:rsidP="00A76060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</w:pPr>
            <w:r w:rsidRPr="00A76060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When you want to...</w:t>
            </w:r>
          </w:p>
        </w:tc>
        <w:tc>
          <w:tcPr>
            <w:tcW w:w="0" w:type="auto"/>
            <w:hideMark/>
          </w:tcPr>
          <w:p w14:paraId="4ABFF8AA" w14:textId="77777777" w:rsidR="00A76060" w:rsidRPr="00A76060" w:rsidRDefault="00A76060" w:rsidP="00A76060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</w:pPr>
            <w:r w:rsidRPr="00A76060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Use this type:</w:t>
            </w:r>
          </w:p>
        </w:tc>
      </w:tr>
      <w:tr w:rsidR="00A76060" w:rsidRPr="00A76060" w14:paraId="14BB14AB" w14:textId="77777777" w:rsidTr="00A76060">
        <w:trPr>
          <w:jc w:val="center"/>
        </w:trPr>
        <w:tc>
          <w:tcPr>
            <w:tcW w:w="0" w:type="auto"/>
            <w:hideMark/>
          </w:tcPr>
          <w:p w14:paraId="1AB523F2" w14:textId="77777777" w:rsidR="00A76060" w:rsidRPr="00A76060" w:rsidRDefault="00A76060" w:rsidP="00A76060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A76060">
              <w:rPr>
                <w:rFonts w:asciiTheme="majorHAnsi" w:eastAsia="Times New Roman" w:hAnsiTheme="majorHAnsi" w:cstheme="majorHAnsi"/>
                <w:lang w:val="en-GB" w:eastAsia="en-GB"/>
              </w:rPr>
              <w:t>Store a name, message, or word</w:t>
            </w:r>
          </w:p>
        </w:tc>
        <w:tc>
          <w:tcPr>
            <w:tcW w:w="0" w:type="auto"/>
            <w:hideMark/>
          </w:tcPr>
          <w:p w14:paraId="3230C9D1" w14:textId="77777777" w:rsidR="00A76060" w:rsidRPr="00A76060" w:rsidRDefault="00A76060" w:rsidP="00A76060">
            <w:pPr>
              <w:spacing w:after="0" w:line="240" w:lineRule="auto"/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A76060">
              <w:rPr>
                <w:rFonts w:asciiTheme="majorHAnsi" w:eastAsia="Times New Roman" w:hAnsiTheme="majorHAnsi" w:cstheme="majorHAnsi"/>
                <w:lang w:val="en-GB" w:eastAsia="en-GB"/>
              </w:rPr>
              <w:t>str</w:t>
            </w:r>
          </w:p>
        </w:tc>
      </w:tr>
      <w:tr w:rsidR="00A76060" w:rsidRPr="00A76060" w14:paraId="08B0D365" w14:textId="77777777" w:rsidTr="00A76060">
        <w:trPr>
          <w:jc w:val="center"/>
        </w:trPr>
        <w:tc>
          <w:tcPr>
            <w:tcW w:w="0" w:type="auto"/>
            <w:hideMark/>
          </w:tcPr>
          <w:p w14:paraId="6814B15F" w14:textId="7CBB5E9B" w:rsidR="00A76060" w:rsidRPr="00A76060" w:rsidRDefault="00A76060" w:rsidP="00A76060">
            <w:pPr>
              <w:spacing w:after="0" w:line="240" w:lineRule="auto"/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A76060">
              <w:rPr>
                <w:rFonts w:asciiTheme="majorHAnsi" w:eastAsia="Times New Roman" w:hAnsiTheme="majorHAnsi" w:cstheme="majorHAnsi"/>
                <w:lang w:val="en-GB" w:eastAsia="en-GB"/>
              </w:rPr>
              <w:t>Do maths, counts, scoring</w:t>
            </w:r>
            <w:r>
              <w:rPr>
                <w:rFonts w:asciiTheme="majorHAnsi" w:eastAsia="Times New Roman" w:hAnsiTheme="majorHAnsi" w:cstheme="majorHAnsi"/>
                <w:lang w:val="en-GB" w:eastAsia="en-GB"/>
              </w:rPr>
              <w:t xml:space="preserve"> using whole numbers</w:t>
            </w:r>
          </w:p>
        </w:tc>
        <w:tc>
          <w:tcPr>
            <w:tcW w:w="0" w:type="auto"/>
            <w:hideMark/>
          </w:tcPr>
          <w:p w14:paraId="7CE56DC3" w14:textId="6D48AE75" w:rsidR="00A76060" w:rsidRPr="00A76060" w:rsidRDefault="00A76060" w:rsidP="00A76060">
            <w:pPr>
              <w:spacing w:after="0" w:line="240" w:lineRule="auto"/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A76060">
              <w:rPr>
                <w:rFonts w:asciiTheme="majorHAnsi" w:eastAsia="Times New Roman" w:hAnsiTheme="majorHAnsi" w:cstheme="majorHAnsi"/>
                <w:lang w:val="en-GB" w:eastAsia="en-GB"/>
              </w:rPr>
              <w:t>int</w:t>
            </w:r>
          </w:p>
        </w:tc>
      </w:tr>
      <w:tr w:rsidR="00A76060" w:rsidRPr="00A76060" w14:paraId="79C53FD6" w14:textId="77777777" w:rsidTr="00A76060">
        <w:trPr>
          <w:jc w:val="center"/>
        </w:trPr>
        <w:tc>
          <w:tcPr>
            <w:tcW w:w="0" w:type="auto"/>
          </w:tcPr>
          <w:p w14:paraId="60E3D582" w14:textId="22DC75DA" w:rsidR="00A76060" w:rsidRPr="00A76060" w:rsidRDefault="00A76060" w:rsidP="00A76060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A76060">
              <w:rPr>
                <w:rFonts w:asciiTheme="majorHAnsi" w:eastAsia="Times New Roman" w:hAnsiTheme="majorHAnsi" w:cstheme="majorHAnsi"/>
                <w:lang w:val="en-GB" w:eastAsia="en-GB"/>
              </w:rPr>
              <w:t>Do maths, counts, scoring</w:t>
            </w:r>
            <w:r>
              <w:rPr>
                <w:rFonts w:asciiTheme="majorHAnsi" w:eastAsia="Times New Roman" w:hAnsiTheme="majorHAnsi" w:cstheme="majorHAnsi"/>
                <w:lang w:val="en-GB" w:eastAsia="en-GB"/>
              </w:rPr>
              <w:t xml:space="preserve"> using decimal numbers</w:t>
            </w:r>
          </w:p>
        </w:tc>
        <w:tc>
          <w:tcPr>
            <w:tcW w:w="0" w:type="auto"/>
          </w:tcPr>
          <w:p w14:paraId="1F82D8D6" w14:textId="570BF3CE" w:rsidR="00A76060" w:rsidRPr="00A76060" w:rsidRDefault="00A76060" w:rsidP="00A76060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>
              <w:rPr>
                <w:rFonts w:asciiTheme="majorHAnsi" w:eastAsia="Times New Roman" w:hAnsiTheme="majorHAnsi" w:cstheme="majorHAnsi"/>
                <w:lang w:val="en-GB" w:eastAsia="en-GB"/>
              </w:rPr>
              <w:t>float</w:t>
            </w:r>
          </w:p>
        </w:tc>
      </w:tr>
      <w:tr w:rsidR="00A76060" w:rsidRPr="00A76060" w14:paraId="726EFB5B" w14:textId="77777777" w:rsidTr="00A76060">
        <w:trPr>
          <w:jc w:val="center"/>
        </w:trPr>
        <w:tc>
          <w:tcPr>
            <w:tcW w:w="0" w:type="auto"/>
            <w:hideMark/>
          </w:tcPr>
          <w:p w14:paraId="02AA7F6B" w14:textId="77777777" w:rsidR="00A76060" w:rsidRPr="00A76060" w:rsidRDefault="00A76060" w:rsidP="00A76060">
            <w:pPr>
              <w:spacing w:after="0" w:line="240" w:lineRule="auto"/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A76060">
              <w:rPr>
                <w:rFonts w:asciiTheme="majorHAnsi" w:eastAsia="Times New Roman" w:hAnsiTheme="majorHAnsi" w:cstheme="majorHAnsi"/>
                <w:lang w:val="en-GB" w:eastAsia="en-GB"/>
              </w:rPr>
              <w:t>Store a true/false answer (like “Is it raining?”)</w:t>
            </w:r>
          </w:p>
        </w:tc>
        <w:tc>
          <w:tcPr>
            <w:tcW w:w="0" w:type="auto"/>
            <w:hideMark/>
          </w:tcPr>
          <w:p w14:paraId="61E6E869" w14:textId="77777777" w:rsidR="00A76060" w:rsidRPr="00A76060" w:rsidRDefault="00A76060" w:rsidP="00A76060">
            <w:pPr>
              <w:spacing w:after="0" w:line="240" w:lineRule="auto"/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A76060">
              <w:rPr>
                <w:rFonts w:asciiTheme="majorHAnsi" w:eastAsia="Times New Roman" w:hAnsiTheme="majorHAnsi" w:cstheme="majorHAnsi"/>
                <w:lang w:val="en-GB" w:eastAsia="en-GB"/>
              </w:rPr>
              <w:t>bool</w:t>
            </w:r>
          </w:p>
        </w:tc>
      </w:tr>
    </w:tbl>
    <w:p w14:paraId="2E74CABA" w14:textId="77777777" w:rsidR="00A76060" w:rsidRDefault="00A76060" w:rsidP="00CB5E32">
      <w:pPr>
        <w:rPr>
          <w:rFonts w:asciiTheme="majorHAnsi" w:hAnsiTheme="majorHAnsi" w:cstheme="majorHAnsi"/>
          <w:b/>
          <w:bCs/>
        </w:rPr>
      </w:pPr>
    </w:p>
    <w:p w14:paraId="591FA678" w14:textId="01ED10D8" w:rsidR="00A76060" w:rsidRDefault="00A76060" w:rsidP="00CB5E32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Real world examples:</w:t>
      </w:r>
    </w:p>
    <w:p w14:paraId="21BA6198" w14:textId="662C2BEB" w:rsidR="00A76060" w:rsidRDefault="00A76060" w:rsidP="00A76060">
      <w:pPr>
        <w:jc w:val="center"/>
        <w:rPr>
          <w:rFonts w:asciiTheme="majorHAnsi" w:hAnsiTheme="majorHAnsi" w:cstheme="majorHAnsi"/>
          <w:b/>
          <w:bCs/>
        </w:rPr>
      </w:pPr>
      <w:r w:rsidRPr="00A76060">
        <w:rPr>
          <w:rFonts w:asciiTheme="majorHAnsi" w:hAnsiTheme="majorHAnsi" w:cstheme="majorHAnsi"/>
          <w:b/>
          <w:bCs/>
        </w:rPr>
        <w:drawing>
          <wp:inline distT="0" distB="0" distL="0" distR="0" wp14:anchorId="479DB9CD" wp14:editId="2AC8D3EC">
            <wp:extent cx="5163386" cy="815860"/>
            <wp:effectExtent l="0" t="0" r="0" b="3810"/>
            <wp:docPr id="14552056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5205603" name=""/>
                    <pic:cNvPicPr/>
                  </pic:nvPicPr>
                  <pic:blipFill rotWithShape="1">
                    <a:blip r:embed="rId22"/>
                    <a:srcRect t="5195"/>
                    <a:stretch/>
                  </pic:blipFill>
                  <pic:spPr bwMode="auto">
                    <a:xfrm>
                      <a:off x="0" y="0"/>
                      <a:ext cx="5207633" cy="8228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C820995" w14:textId="77777777" w:rsidR="00A76060" w:rsidRPr="00F137D7" w:rsidRDefault="00A76060" w:rsidP="00A76060">
      <w:pPr>
        <w:rPr>
          <w:rFonts w:asciiTheme="majorHAnsi" w:hAnsiTheme="majorHAnsi" w:cstheme="majorHAnsi"/>
          <w:b/>
          <w:bCs/>
          <w:color w:val="00B050"/>
        </w:rPr>
      </w:pPr>
      <w:r w:rsidRPr="00CB5E32">
        <w:rPr>
          <w:rFonts w:asciiTheme="majorHAnsi" w:hAnsiTheme="majorHAnsi" w:cstheme="majorHAnsi"/>
          <w:b/>
          <w:bCs/>
          <w:color w:val="FF0000"/>
        </w:rPr>
        <w:t>Activity (Complete this in RED)</w:t>
      </w:r>
      <w:r w:rsidRPr="00F137D7">
        <w:rPr>
          <w:rFonts w:asciiTheme="majorHAnsi" w:hAnsiTheme="majorHAnsi" w:cstheme="majorHAnsi"/>
          <w:b/>
          <w:bCs/>
          <w:color w:val="00B050"/>
        </w:rPr>
        <w:br/>
        <w:t xml:space="preserve">Using the website: </w:t>
      </w:r>
      <w:hyperlink r:id="rId23" w:history="1">
        <w:r w:rsidRPr="00F137D7">
          <w:rPr>
            <w:rStyle w:val="Hyperlink"/>
            <w:color w:val="00B050"/>
          </w:rPr>
          <w:t>Online Python - IDE, Editor, Compiler, Interpreter</w:t>
        </w:r>
      </w:hyperlink>
      <w:r w:rsidRPr="00F137D7">
        <w:rPr>
          <w:color w:val="00B050"/>
        </w:rPr>
        <w:t xml:space="preserve"> complete the tasks below and evidence this with screenshots.</w:t>
      </w:r>
    </w:p>
    <w:p w14:paraId="13B669C2" w14:textId="4D2A48A3" w:rsidR="00A76060" w:rsidRDefault="00A76060" w:rsidP="00A76060">
      <w:pPr>
        <w:rPr>
          <w:rFonts w:asciiTheme="majorHAnsi" w:hAnsiTheme="majorHAnsi" w:cstheme="majorHAnsi"/>
          <w:color w:val="00B050"/>
        </w:rPr>
      </w:pPr>
      <w:r w:rsidRPr="00A76060">
        <w:rPr>
          <w:rFonts w:asciiTheme="majorHAnsi" w:hAnsiTheme="majorHAnsi" w:cstheme="majorHAnsi"/>
          <w:color w:val="00B050"/>
        </w:rPr>
        <w:drawing>
          <wp:anchor distT="0" distB="0" distL="114300" distR="114300" simplePos="0" relativeHeight="251672576" behindDoc="1" locked="0" layoutInCell="1" allowOverlap="1" wp14:anchorId="5EF4F406" wp14:editId="3ABEBAB0">
            <wp:simplePos x="0" y="0"/>
            <wp:positionH relativeFrom="margin">
              <wp:align>left</wp:align>
            </wp:positionH>
            <wp:positionV relativeFrom="paragraph">
              <wp:posOffset>363987</wp:posOffset>
            </wp:positionV>
            <wp:extent cx="2552700" cy="838200"/>
            <wp:effectExtent l="0" t="0" r="0" b="0"/>
            <wp:wrapTight wrapText="bothSides">
              <wp:wrapPolygon edited="0">
                <wp:start x="0" y="0"/>
                <wp:lineTo x="0" y="21109"/>
                <wp:lineTo x="21439" y="21109"/>
                <wp:lineTo x="21439" y="0"/>
                <wp:lineTo x="0" y="0"/>
              </wp:wrapPolygon>
            </wp:wrapTight>
            <wp:docPr id="17978450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7845039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 w:cstheme="majorHAnsi"/>
          <w:color w:val="00B050"/>
        </w:rPr>
        <w:t>- Task 1: Identify the data types used in the program code below:</w:t>
      </w:r>
      <w:r>
        <w:rPr>
          <w:rFonts w:asciiTheme="majorHAnsi" w:hAnsiTheme="majorHAnsi" w:cstheme="majorHAnsi"/>
          <w:color w:val="00B050"/>
        </w:rPr>
        <w:br/>
      </w:r>
    </w:p>
    <w:p w14:paraId="068991BC" w14:textId="77777777" w:rsidR="00A76060" w:rsidRDefault="00A76060" w:rsidP="00A76060">
      <w:pPr>
        <w:rPr>
          <w:rFonts w:asciiTheme="majorHAnsi" w:hAnsiTheme="majorHAnsi" w:cstheme="majorHAnsi"/>
          <w:color w:val="00B050"/>
        </w:rPr>
      </w:pPr>
    </w:p>
    <w:p w14:paraId="5AF56D67" w14:textId="77777777" w:rsidR="00A76060" w:rsidRDefault="00A76060" w:rsidP="00A76060">
      <w:pPr>
        <w:rPr>
          <w:rFonts w:asciiTheme="majorHAnsi" w:hAnsiTheme="majorHAnsi" w:cstheme="majorHAnsi"/>
          <w:color w:val="00B050"/>
        </w:rPr>
      </w:pPr>
    </w:p>
    <w:p w14:paraId="0ABE28CA" w14:textId="77777777" w:rsidR="00A76060" w:rsidRDefault="00A76060" w:rsidP="00A76060">
      <w:pPr>
        <w:rPr>
          <w:rFonts w:asciiTheme="majorHAnsi" w:hAnsiTheme="majorHAnsi" w:cstheme="majorHAnsi"/>
          <w:color w:val="00B05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4315"/>
      </w:tblGrid>
      <w:tr w:rsidR="00A76060" w14:paraId="0B49B145" w14:textId="501CC932" w:rsidTr="00A76060">
        <w:tc>
          <w:tcPr>
            <w:tcW w:w="4315" w:type="dxa"/>
          </w:tcPr>
          <w:p w14:paraId="46DC44D6" w14:textId="592ADD27" w:rsidR="00A76060" w:rsidRDefault="00A76060" w:rsidP="00A76060">
            <w:pPr>
              <w:rPr>
                <w:rFonts w:asciiTheme="majorHAnsi" w:hAnsiTheme="majorHAnsi" w:cstheme="majorHAnsi"/>
                <w:color w:val="00B050"/>
              </w:rPr>
            </w:pPr>
            <w:r>
              <w:rPr>
                <w:rFonts w:asciiTheme="majorHAnsi" w:hAnsiTheme="majorHAnsi" w:cstheme="majorHAnsi"/>
                <w:color w:val="00B050"/>
              </w:rPr>
              <w:t>Variable Name:</w:t>
            </w:r>
          </w:p>
        </w:tc>
        <w:tc>
          <w:tcPr>
            <w:tcW w:w="4315" w:type="dxa"/>
          </w:tcPr>
          <w:p w14:paraId="7B5F6FA8" w14:textId="2D0E8DB2" w:rsidR="00A76060" w:rsidRPr="00332DD4" w:rsidRDefault="00A76060" w:rsidP="00A76060">
            <w:pPr>
              <w:rPr>
                <w:rFonts w:asciiTheme="majorHAnsi" w:hAnsiTheme="majorHAnsi" w:cstheme="majorHAnsi"/>
                <w:color w:val="FF0000"/>
              </w:rPr>
            </w:pPr>
            <w:r w:rsidRPr="00332DD4">
              <w:rPr>
                <w:rFonts w:asciiTheme="majorHAnsi" w:hAnsiTheme="majorHAnsi" w:cstheme="majorHAnsi"/>
                <w:color w:val="FF0000"/>
              </w:rPr>
              <w:t>Data Type:</w:t>
            </w:r>
          </w:p>
        </w:tc>
      </w:tr>
      <w:tr w:rsidR="00A76060" w14:paraId="69802DB5" w14:textId="77777777" w:rsidTr="00A76060">
        <w:tc>
          <w:tcPr>
            <w:tcW w:w="4315" w:type="dxa"/>
          </w:tcPr>
          <w:p w14:paraId="4520C854" w14:textId="4EFF5F8A" w:rsidR="00A76060" w:rsidRDefault="00A76060" w:rsidP="00A76060">
            <w:pPr>
              <w:rPr>
                <w:rFonts w:asciiTheme="majorHAnsi" w:hAnsiTheme="majorHAnsi" w:cstheme="majorHAnsi"/>
                <w:color w:val="00B050"/>
              </w:rPr>
            </w:pPr>
            <w:r>
              <w:rPr>
                <w:rFonts w:asciiTheme="majorHAnsi" w:hAnsiTheme="majorHAnsi" w:cstheme="majorHAnsi"/>
                <w:color w:val="00B050"/>
              </w:rPr>
              <w:t>a</w:t>
            </w:r>
          </w:p>
        </w:tc>
        <w:tc>
          <w:tcPr>
            <w:tcW w:w="4315" w:type="dxa"/>
          </w:tcPr>
          <w:p w14:paraId="15B20540" w14:textId="77777777" w:rsidR="00A76060" w:rsidRPr="00332DD4" w:rsidRDefault="00A76060" w:rsidP="00A76060">
            <w:pPr>
              <w:rPr>
                <w:rFonts w:asciiTheme="majorHAnsi" w:hAnsiTheme="majorHAnsi" w:cstheme="majorHAnsi"/>
                <w:color w:val="FF0000"/>
              </w:rPr>
            </w:pPr>
          </w:p>
        </w:tc>
      </w:tr>
      <w:tr w:rsidR="00A76060" w14:paraId="2F88780F" w14:textId="174B80D6" w:rsidTr="00A76060">
        <w:tc>
          <w:tcPr>
            <w:tcW w:w="4315" w:type="dxa"/>
          </w:tcPr>
          <w:p w14:paraId="25224A48" w14:textId="604B4CEC" w:rsidR="00A76060" w:rsidRDefault="00A76060" w:rsidP="00A76060">
            <w:pPr>
              <w:rPr>
                <w:rFonts w:asciiTheme="majorHAnsi" w:hAnsiTheme="majorHAnsi" w:cstheme="majorHAnsi"/>
                <w:color w:val="00B050"/>
              </w:rPr>
            </w:pPr>
            <w:r>
              <w:rPr>
                <w:rFonts w:asciiTheme="majorHAnsi" w:hAnsiTheme="majorHAnsi" w:cstheme="majorHAnsi"/>
                <w:color w:val="00B050"/>
              </w:rPr>
              <w:t>b</w:t>
            </w:r>
          </w:p>
        </w:tc>
        <w:tc>
          <w:tcPr>
            <w:tcW w:w="4315" w:type="dxa"/>
          </w:tcPr>
          <w:p w14:paraId="469A4E82" w14:textId="77777777" w:rsidR="00A76060" w:rsidRPr="00332DD4" w:rsidRDefault="00A76060" w:rsidP="00A76060">
            <w:pPr>
              <w:rPr>
                <w:rFonts w:asciiTheme="majorHAnsi" w:hAnsiTheme="majorHAnsi" w:cstheme="majorHAnsi"/>
                <w:color w:val="FF0000"/>
              </w:rPr>
            </w:pPr>
          </w:p>
        </w:tc>
      </w:tr>
      <w:tr w:rsidR="00A76060" w14:paraId="480B156D" w14:textId="28C2B6FB" w:rsidTr="00A76060">
        <w:tc>
          <w:tcPr>
            <w:tcW w:w="4315" w:type="dxa"/>
          </w:tcPr>
          <w:p w14:paraId="2172B15E" w14:textId="0BBAACAE" w:rsidR="00A76060" w:rsidRDefault="00A76060" w:rsidP="00A76060">
            <w:pPr>
              <w:rPr>
                <w:rFonts w:asciiTheme="majorHAnsi" w:hAnsiTheme="majorHAnsi" w:cstheme="majorHAnsi"/>
                <w:color w:val="00B050"/>
              </w:rPr>
            </w:pPr>
            <w:r>
              <w:rPr>
                <w:rFonts w:asciiTheme="majorHAnsi" w:hAnsiTheme="majorHAnsi" w:cstheme="majorHAnsi"/>
                <w:color w:val="00B050"/>
              </w:rPr>
              <w:t>c</w:t>
            </w:r>
          </w:p>
        </w:tc>
        <w:tc>
          <w:tcPr>
            <w:tcW w:w="4315" w:type="dxa"/>
          </w:tcPr>
          <w:p w14:paraId="50F28849" w14:textId="77777777" w:rsidR="00A76060" w:rsidRPr="00332DD4" w:rsidRDefault="00A76060" w:rsidP="00A76060">
            <w:pPr>
              <w:rPr>
                <w:rFonts w:asciiTheme="majorHAnsi" w:hAnsiTheme="majorHAnsi" w:cstheme="majorHAnsi"/>
                <w:color w:val="FF0000"/>
              </w:rPr>
            </w:pPr>
          </w:p>
        </w:tc>
      </w:tr>
      <w:tr w:rsidR="00A76060" w14:paraId="3336D240" w14:textId="03632ED7" w:rsidTr="00A76060">
        <w:tc>
          <w:tcPr>
            <w:tcW w:w="4315" w:type="dxa"/>
          </w:tcPr>
          <w:p w14:paraId="6C41CBDD" w14:textId="493537EE" w:rsidR="00A76060" w:rsidRDefault="00A76060" w:rsidP="00A76060">
            <w:pPr>
              <w:rPr>
                <w:rFonts w:asciiTheme="majorHAnsi" w:hAnsiTheme="majorHAnsi" w:cstheme="majorHAnsi"/>
                <w:color w:val="00B050"/>
              </w:rPr>
            </w:pPr>
            <w:r>
              <w:rPr>
                <w:rFonts w:asciiTheme="majorHAnsi" w:hAnsiTheme="majorHAnsi" w:cstheme="majorHAnsi"/>
                <w:color w:val="00B050"/>
              </w:rPr>
              <w:t>D</w:t>
            </w:r>
          </w:p>
        </w:tc>
        <w:tc>
          <w:tcPr>
            <w:tcW w:w="4315" w:type="dxa"/>
          </w:tcPr>
          <w:p w14:paraId="0F08AB2D" w14:textId="77777777" w:rsidR="00A76060" w:rsidRPr="00332DD4" w:rsidRDefault="00A76060" w:rsidP="00A76060">
            <w:pPr>
              <w:rPr>
                <w:rFonts w:asciiTheme="majorHAnsi" w:hAnsiTheme="majorHAnsi" w:cstheme="majorHAnsi"/>
                <w:color w:val="FF0000"/>
              </w:rPr>
            </w:pPr>
          </w:p>
        </w:tc>
      </w:tr>
      <w:tr w:rsidR="00A76060" w14:paraId="2171914B" w14:textId="5A9B923F" w:rsidTr="00A76060">
        <w:tc>
          <w:tcPr>
            <w:tcW w:w="4315" w:type="dxa"/>
          </w:tcPr>
          <w:p w14:paraId="592CA98E" w14:textId="7D09BAC3" w:rsidR="00A76060" w:rsidRDefault="00A76060" w:rsidP="00A76060">
            <w:pPr>
              <w:rPr>
                <w:rFonts w:asciiTheme="majorHAnsi" w:hAnsiTheme="majorHAnsi" w:cstheme="majorHAnsi"/>
                <w:color w:val="00B050"/>
              </w:rPr>
            </w:pPr>
            <w:r>
              <w:rPr>
                <w:rFonts w:asciiTheme="majorHAnsi" w:hAnsiTheme="majorHAnsi" w:cstheme="majorHAnsi"/>
                <w:color w:val="00B050"/>
              </w:rPr>
              <w:t>e</w:t>
            </w:r>
          </w:p>
        </w:tc>
        <w:tc>
          <w:tcPr>
            <w:tcW w:w="4315" w:type="dxa"/>
          </w:tcPr>
          <w:p w14:paraId="1D465DDF" w14:textId="77777777" w:rsidR="00A76060" w:rsidRPr="00332DD4" w:rsidRDefault="00A76060" w:rsidP="00A76060">
            <w:pPr>
              <w:rPr>
                <w:rFonts w:asciiTheme="majorHAnsi" w:hAnsiTheme="majorHAnsi" w:cstheme="majorHAnsi"/>
                <w:color w:val="FF0000"/>
              </w:rPr>
            </w:pPr>
          </w:p>
        </w:tc>
      </w:tr>
    </w:tbl>
    <w:p w14:paraId="530ABC9C" w14:textId="0C326D3F" w:rsidR="00A76060" w:rsidRPr="00A76060" w:rsidRDefault="00A76060" w:rsidP="00A76060">
      <w:pPr>
        <w:spacing w:before="100" w:beforeAutospacing="1" w:after="100" w:afterAutospacing="1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A76060">
        <w:rPr>
          <w:rFonts w:asciiTheme="majorHAnsi" w:hAnsiTheme="majorHAnsi" w:cstheme="majorHAnsi"/>
          <w:color w:val="00B050"/>
        </w:rPr>
        <w:t xml:space="preserve">Task 2: </w:t>
      </w:r>
      <w:r w:rsidRPr="00A76060">
        <w:rPr>
          <w:rFonts w:asciiTheme="majorHAnsi" w:eastAsia="Times New Roman" w:hAnsiTheme="majorHAnsi" w:cstheme="majorHAnsi"/>
          <w:color w:val="00B050"/>
          <w:lang w:val="en-GB" w:eastAsia="en-GB"/>
        </w:rPr>
        <w:t>Create a program that:</w:t>
      </w:r>
    </w:p>
    <w:p w14:paraId="5DF29C63" w14:textId="77777777" w:rsidR="00A76060" w:rsidRPr="00A76060" w:rsidRDefault="00A76060" w:rsidP="00A76060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A76060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Asks the user for their </w:t>
      </w:r>
      <w:proofErr w:type="gramStart"/>
      <w:r w:rsidRPr="00A76060">
        <w:rPr>
          <w:rFonts w:asciiTheme="majorHAnsi" w:eastAsia="Times New Roman" w:hAnsiTheme="majorHAnsi" w:cstheme="majorHAnsi"/>
          <w:color w:val="00B050"/>
          <w:lang w:val="en-GB" w:eastAsia="en-GB"/>
        </w:rPr>
        <w:t>age</w:t>
      </w:r>
      <w:proofErr w:type="gramEnd"/>
    </w:p>
    <w:p w14:paraId="3F667B80" w14:textId="77777777" w:rsidR="00A76060" w:rsidRPr="00A76060" w:rsidRDefault="00A76060" w:rsidP="00A76060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A76060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Converts it to an </w:t>
      </w:r>
      <w:proofErr w:type="gramStart"/>
      <w:r w:rsidRPr="00A76060">
        <w:rPr>
          <w:rFonts w:asciiTheme="majorHAnsi" w:eastAsia="Times New Roman" w:hAnsiTheme="majorHAnsi" w:cstheme="majorHAnsi"/>
          <w:color w:val="00B050"/>
          <w:lang w:val="en-GB" w:eastAsia="en-GB"/>
        </w:rPr>
        <w:t>integer</w:t>
      </w:r>
      <w:proofErr w:type="gramEnd"/>
    </w:p>
    <w:p w14:paraId="599CA8CD" w14:textId="77777777" w:rsidR="00A76060" w:rsidRPr="00A76060" w:rsidRDefault="00A76060" w:rsidP="00A76060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A76060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Adds 5 </w:t>
      </w:r>
      <w:proofErr w:type="gramStart"/>
      <w:r w:rsidRPr="00A76060">
        <w:rPr>
          <w:rFonts w:asciiTheme="majorHAnsi" w:eastAsia="Times New Roman" w:hAnsiTheme="majorHAnsi" w:cstheme="majorHAnsi"/>
          <w:color w:val="00B050"/>
          <w:lang w:val="en-GB" w:eastAsia="en-GB"/>
        </w:rPr>
        <w:t>years</w:t>
      </w:r>
      <w:proofErr w:type="gramEnd"/>
    </w:p>
    <w:p w14:paraId="003D1F9B" w14:textId="2D99422C" w:rsidR="00A76060" w:rsidRPr="00A76060" w:rsidRDefault="00A76060" w:rsidP="00A76060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A76060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Prints their </w:t>
      </w:r>
      <w:r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new </w:t>
      </w:r>
      <w:r w:rsidRPr="00A76060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age in </w:t>
      </w:r>
      <w:r>
        <w:rPr>
          <w:rFonts w:asciiTheme="majorHAnsi" w:eastAsia="Times New Roman" w:hAnsiTheme="majorHAnsi" w:cstheme="majorHAnsi"/>
          <w:color w:val="00B050"/>
          <w:lang w:val="en-GB" w:eastAsia="en-GB"/>
        </w:rPr>
        <w:t>years.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A76060" w:rsidRPr="00F137D7" w14:paraId="299B8157" w14:textId="77777777" w:rsidTr="004668A5">
        <w:tc>
          <w:tcPr>
            <w:tcW w:w="8856" w:type="dxa"/>
          </w:tcPr>
          <w:p w14:paraId="5803ECAD" w14:textId="39C3E1A2" w:rsidR="00A76060" w:rsidRPr="00F137D7" w:rsidRDefault="00A76060" w:rsidP="004668A5">
            <w:pPr>
              <w:rPr>
                <w:rFonts w:asciiTheme="majorHAnsi" w:hAnsiTheme="majorHAnsi" w:cstheme="majorHAnsi"/>
                <w:color w:val="00B050"/>
              </w:rPr>
            </w:pPr>
            <w:r w:rsidRPr="00A76060">
              <w:rPr>
                <w:rFonts w:asciiTheme="majorHAnsi" w:hAnsiTheme="majorHAnsi" w:cstheme="majorHAnsi"/>
                <w:b/>
                <w:bCs/>
                <w:color w:val="FF0000"/>
              </w:rPr>
              <w:t>Place your screenshot of the code here.</w:t>
            </w:r>
            <w:r w:rsidRPr="00A76060">
              <w:rPr>
                <w:rFonts w:asciiTheme="majorHAnsi" w:hAnsiTheme="majorHAnsi" w:cstheme="majorHAnsi"/>
                <w:color w:val="FF0000"/>
              </w:rPr>
              <w:t xml:space="preserve"> (Screenshots can be taken by pressing </w:t>
            </w:r>
            <w:proofErr w:type="spellStart"/>
            <w:r w:rsidRPr="00A76060">
              <w:rPr>
                <w:rFonts w:asciiTheme="majorHAnsi" w:hAnsiTheme="majorHAnsi" w:cstheme="majorHAnsi"/>
                <w:color w:val="FF0000"/>
              </w:rPr>
              <w:t>prtscrn</w:t>
            </w:r>
            <w:proofErr w:type="spellEnd"/>
            <w:r w:rsidRPr="00A76060">
              <w:rPr>
                <w:rFonts w:asciiTheme="majorHAnsi" w:hAnsiTheme="majorHAnsi" w:cstheme="majorHAnsi"/>
                <w:color w:val="FF0000"/>
              </w:rPr>
              <w:t xml:space="preserve"> next to F12 and </w:t>
            </w:r>
            <w:proofErr w:type="gramStart"/>
            <w:r w:rsidRPr="00A76060">
              <w:rPr>
                <w:rFonts w:asciiTheme="majorHAnsi" w:hAnsiTheme="majorHAnsi" w:cstheme="majorHAnsi"/>
                <w:color w:val="FF0000"/>
              </w:rPr>
              <w:t>pasting, or</w:t>
            </w:r>
            <w:proofErr w:type="gramEnd"/>
            <w:r w:rsidRPr="00A76060">
              <w:rPr>
                <w:rFonts w:asciiTheme="majorHAnsi" w:hAnsiTheme="majorHAnsi" w:cstheme="majorHAnsi"/>
                <w:color w:val="FF0000"/>
              </w:rPr>
              <w:t xml:space="preserve"> using the snipping tool).</w:t>
            </w:r>
          </w:p>
        </w:tc>
      </w:tr>
    </w:tbl>
    <w:p w14:paraId="031089C5" w14:textId="77777777" w:rsidR="00A76060" w:rsidRDefault="00A76060" w:rsidP="00A76060">
      <w:pPr>
        <w:rPr>
          <w:rFonts w:asciiTheme="majorHAnsi" w:hAnsiTheme="majorHAnsi" w:cstheme="majorHAnsi"/>
          <w:b/>
          <w:bCs/>
        </w:rPr>
      </w:pPr>
    </w:p>
    <w:p w14:paraId="75F60581" w14:textId="6B8C69B9" w:rsidR="001651A7" w:rsidRPr="003040DF" w:rsidRDefault="003E0ED2" w:rsidP="00A76060">
      <w:pPr>
        <w:jc w:val="center"/>
        <w:rPr>
          <w:rFonts w:ascii="Poppins" w:hAnsi="Poppins" w:cs="Poppins"/>
          <w:b/>
          <w:bCs/>
          <w:sz w:val="32"/>
          <w:szCs w:val="32"/>
        </w:rPr>
      </w:pPr>
      <w:r w:rsidRPr="003040DF">
        <w:rPr>
          <w:rFonts w:ascii="Poppins" w:hAnsi="Poppins" w:cs="Poppins"/>
          <w:b/>
          <w:bCs/>
          <w:sz w:val="32"/>
          <w:szCs w:val="32"/>
        </w:rPr>
        <w:lastRenderedPageBreak/>
        <w:t xml:space="preserve">Section </w:t>
      </w:r>
      <w:r w:rsidR="00CB5E32">
        <w:rPr>
          <w:rFonts w:ascii="Poppins" w:hAnsi="Poppins" w:cs="Poppins"/>
          <w:b/>
          <w:bCs/>
          <w:sz w:val="32"/>
          <w:szCs w:val="32"/>
        </w:rPr>
        <w:t>5</w:t>
      </w:r>
      <w:r w:rsidRPr="003040DF">
        <w:rPr>
          <w:rFonts w:ascii="Poppins" w:hAnsi="Poppins" w:cs="Poppins"/>
          <w:b/>
          <w:bCs/>
          <w:sz w:val="32"/>
          <w:szCs w:val="32"/>
        </w:rPr>
        <w:t>: Arithmetic, BIDMAS, MOD and DIV</w:t>
      </w:r>
    </w:p>
    <w:p w14:paraId="0898B961" w14:textId="28503A5E" w:rsidR="00472658" w:rsidRPr="00472658" w:rsidRDefault="00472658" w:rsidP="00472658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472658">
        <w:rPr>
          <w:rFonts w:asciiTheme="majorHAnsi" w:eastAsia="Times New Roman" w:hAnsiTheme="majorHAnsi" w:cstheme="majorHAnsi"/>
          <w:b/>
          <w:bCs/>
          <w:lang w:val="en-GB" w:eastAsia="en-GB"/>
        </w:rPr>
        <w:t>Arithmetic</w:t>
      </w:r>
      <w:r w:rsidR="006626E7">
        <w:rPr>
          <w:rFonts w:asciiTheme="majorHAnsi" w:eastAsia="Times New Roman" w:hAnsiTheme="majorHAnsi" w:cstheme="majorHAnsi"/>
          <w:b/>
          <w:bCs/>
          <w:lang w:val="en-GB" w:eastAsia="en-GB"/>
        </w:rPr>
        <w:t>:</w:t>
      </w:r>
      <w:r w:rsidR="006626E7">
        <w:rPr>
          <w:rFonts w:asciiTheme="majorHAnsi" w:eastAsia="Times New Roman" w:hAnsiTheme="majorHAnsi" w:cstheme="majorHAnsi"/>
          <w:b/>
          <w:bCs/>
          <w:lang w:val="en-GB" w:eastAsia="en-GB"/>
        </w:rPr>
        <w:br/>
        <w:t>Arithmetic</w:t>
      </w:r>
      <w:r w:rsidRPr="00472658">
        <w:rPr>
          <w:rFonts w:asciiTheme="majorHAnsi" w:eastAsia="Times New Roman" w:hAnsiTheme="majorHAnsi" w:cstheme="majorHAnsi"/>
          <w:lang w:val="en-GB" w:eastAsia="en-GB"/>
        </w:rPr>
        <w:t xml:space="preserve"> in Python means using </w:t>
      </w:r>
      <w:r w:rsidRPr="00472658">
        <w:rPr>
          <w:rFonts w:asciiTheme="majorHAnsi" w:eastAsia="Times New Roman" w:hAnsiTheme="majorHAnsi" w:cstheme="majorHAnsi"/>
          <w:b/>
          <w:bCs/>
          <w:lang w:val="en-GB" w:eastAsia="en-GB"/>
        </w:rPr>
        <w:t>mathematical operations</w:t>
      </w:r>
      <w:r w:rsidRPr="00472658">
        <w:rPr>
          <w:rFonts w:asciiTheme="majorHAnsi" w:eastAsia="Times New Roman" w:hAnsiTheme="majorHAnsi" w:cstheme="majorHAnsi"/>
          <w:lang w:val="en-GB" w:eastAsia="en-GB"/>
        </w:rPr>
        <w:t xml:space="preserve"> in your programs, like:</w:t>
      </w:r>
    </w:p>
    <w:p w14:paraId="660C6BA5" w14:textId="77777777" w:rsidR="00472658" w:rsidRPr="00472658" w:rsidRDefault="00472658" w:rsidP="0047265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472658">
        <w:rPr>
          <w:rFonts w:asciiTheme="majorHAnsi" w:eastAsia="Times New Roman" w:hAnsiTheme="majorHAnsi" w:cstheme="majorHAnsi"/>
          <w:lang w:val="en-GB" w:eastAsia="en-GB"/>
        </w:rPr>
        <w:t>Addition (+)</w:t>
      </w:r>
    </w:p>
    <w:p w14:paraId="058A75A2" w14:textId="77777777" w:rsidR="00472658" w:rsidRPr="00472658" w:rsidRDefault="00472658" w:rsidP="0047265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472658">
        <w:rPr>
          <w:rFonts w:asciiTheme="majorHAnsi" w:eastAsia="Times New Roman" w:hAnsiTheme="majorHAnsi" w:cstheme="majorHAnsi"/>
          <w:lang w:val="en-GB" w:eastAsia="en-GB"/>
        </w:rPr>
        <w:t>Subtraction (-)</w:t>
      </w:r>
    </w:p>
    <w:p w14:paraId="2BCF6F6A" w14:textId="77777777" w:rsidR="00472658" w:rsidRPr="00472658" w:rsidRDefault="00472658" w:rsidP="0047265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472658">
        <w:rPr>
          <w:rFonts w:asciiTheme="majorHAnsi" w:eastAsia="Times New Roman" w:hAnsiTheme="majorHAnsi" w:cstheme="majorHAnsi"/>
          <w:lang w:val="en-GB" w:eastAsia="en-GB"/>
        </w:rPr>
        <w:t>Multiplication (*)</w:t>
      </w:r>
    </w:p>
    <w:p w14:paraId="4FF20BC0" w14:textId="77777777" w:rsidR="00472658" w:rsidRPr="00472658" w:rsidRDefault="00472658" w:rsidP="00472658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472658">
        <w:rPr>
          <w:rFonts w:asciiTheme="majorHAnsi" w:eastAsia="Times New Roman" w:hAnsiTheme="majorHAnsi" w:cstheme="majorHAnsi"/>
          <w:lang w:val="en-GB" w:eastAsia="en-GB"/>
        </w:rPr>
        <w:t>Division (/)</w:t>
      </w:r>
    </w:p>
    <w:p w14:paraId="13B9A137" w14:textId="73C4AC03" w:rsidR="00472658" w:rsidRPr="00472658" w:rsidRDefault="00472658" w:rsidP="00472658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472658">
        <w:rPr>
          <w:rFonts w:asciiTheme="majorHAnsi" w:eastAsia="Times New Roman" w:hAnsiTheme="majorHAnsi" w:cstheme="majorHAnsi"/>
          <w:lang w:val="en-GB" w:eastAsia="en-GB"/>
        </w:rPr>
        <w:t xml:space="preserve">These operations are used to </w:t>
      </w:r>
      <w:r w:rsidRPr="00472658">
        <w:rPr>
          <w:rFonts w:asciiTheme="majorHAnsi" w:eastAsia="Times New Roman" w:hAnsiTheme="majorHAnsi" w:cstheme="majorHAnsi"/>
          <w:b/>
          <w:bCs/>
          <w:lang w:val="en-GB" w:eastAsia="en-GB"/>
        </w:rPr>
        <w:t>calculate scores</w:t>
      </w:r>
      <w:r w:rsidRPr="00472658">
        <w:rPr>
          <w:rFonts w:asciiTheme="majorHAnsi" w:eastAsia="Times New Roman" w:hAnsiTheme="majorHAnsi" w:cstheme="majorHAnsi"/>
          <w:lang w:val="en-GB" w:eastAsia="en-GB"/>
        </w:rPr>
        <w:t xml:space="preserve">, </w:t>
      </w:r>
      <w:r w:rsidRPr="00472658">
        <w:rPr>
          <w:rFonts w:asciiTheme="majorHAnsi" w:eastAsia="Times New Roman" w:hAnsiTheme="majorHAnsi" w:cstheme="majorHAnsi"/>
          <w:b/>
          <w:bCs/>
          <w:lang w:val="en-GB" w:eastAsia="en-GB"/>
        </w:rPr>
        <w:t>health points</w:t>
      </w:r>
      <w:r w:rsidRPr="00472658">
        <w:rPr>
          <w:rFonts w:asciiTheme="majorHAnsi" w:eastAsia="Times New Roman" w:hAnsiTheme="majorHAnsi" w:cstheme="majorHAnsi"/>
          <w:lang w:val="en-GB" w:eastAsia="en-GB"/>
        </w:rPr>
        <w:t xml:space="preserve">, </w:t>
      </w:r>
      <w:r w:rsidRPr="00472658">
        <w:rPr>
          <w:rFonts w:asciiTheme="majorHAnsi" w:eastAsia="Times New Roman" w:hAnsiTheme="majorHAnsi" w:cstheme="majorHAnsi"/>
          <w:b/>
          <w:bCs/>
          <w:lang w:val="en-GB" w:eastAsia="en-GB"/>
        </w:rPr>
        <w:t>shopping bills</w:t>
      </w:r>
      <w:r w:rsidRPr="00472658">
        <w:rPr>
          <w:rFonts w:asciiTheme="majorHAnsi" w:eastAsia="Times New Roman" w:hAnsiTheme="majorHAnsi" w:cstheme="majorHAnsi"/>
          <w:lang w:val="en-GB" w:eastAsia="en-GB"/>
        </w:rPr>
        <w:t xml:space="preserve">, </w:t>
      </w:r>
      <w:r w:rsidRPr="00472658">
        <w:rPr>
          <w:rFonts w:asciiTheme="majorHAnsi" w:eastAsia="Times New Roman" w:hAnsiTheme="majorHAnsi" w:cstheme="majorHAnsi"/>
          <w:b/>
          <w:bCs/>
          <w:lang w:val="en-GB" w:eastAsia="en-GB"/>
        </w:rPr>
        <w:t>averages</w:t>
      </w:r>
      <w:r w:rsidRPr="00472658">
        <w:rPr>
          <w:rFonts w:asciiTheme="majorHAnsi" w:eastAsia="Times New Roman" w:hAnsiTheme="majorHAnsi" w:cstheme="majorHAnsi"/>
          <w:lang w:val="en-GB" w:eastAsia="en-GB"/>
        </w:rPr>
        <w:t>, and much more.</w:t>
      </w:r>
      <w:r>
        <w:rPr>
          <w:rFonts w:asciiTheme="majorHAnsi" w:eastAsia="Times New Roman" w:hAnsiTheme="majorHAnsi" w:cstheme="majorHAnsi"/>
          <w:lang w:val="en-GB" w:eastAsia="en-GB"/>
        </w:rPr>
        <w:t xml:space="preserve"> Python also follows BIDMAS rules.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63"/>
        <w:gridCol w:w="2986"/>
        <w:gridCol w:w="2934"/>
        <w:gridCol w:w="1134"/>
      </w:tblGrid>
      <w:tr w:rsidR="00251F00" w:rsidRPr="00251F00" w14:paraId="3C2698DA" w14:textId="77777777" w:rsidTr="00251F00">
        <w:trPr>
          <w:jc w:val="center"/>
        </w:trPr>
        <w:tc>
          <w:tcPr>
            <w:tcW w:w="1163" w:type="dxa"/>
            <w:hideMark/>
          </w:tcPr>
          <w:p w14:paraId="71039E2A" w14:textId="77777777" w:rsidR="00251F00" w:rsidRPr="00251F00" w:rsidRDefault="00251F00" w:rsidP="00251F00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</w:pPr>
            <w:r w:rsidRPr="00251F00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Operator</w:t>
            </w:r>
          </w:p>
        </w:tc>
        <w:tc>
          <w:tcPr>
            <w:tcW w:w="2986" w:type="dxa"/>
            <w:hideMark/>
          </w:tcPr>
          <w:p w14:paraId="32D79271" w14:textId="77777777" w:rsidR="00251F00" w:rsidRPr="00251F00" w:rsidRDefault="00251F00" w:rsidP="00251F00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</w:pPr>
            <w:r w:rsidRPr="00251F00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Name</w:t>
            </w:r>
          </w:p>
        </w:tc>
        <w:tc>
          <w:tcPr>
            <w:tcW w:w="2934" w:type="dxa"/>
            <w:hideMark/>
          </w:tcPr>
          <w:p w14:paraId="1319C328" w14:textId="77777777" w:rsidR="00251F00" w:rsidRPr="00251F00" w:rsidRDefault="00251F00" w:rsidP="00251F00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</w:pPr>
            <w:r w:rsidRPr="00251F00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Example Code</w:t>
            </w:r>
          </w:p>
        </w:tc>
        <w:tc>
          <w:tcPr>
            <w:tcW w:w="1134" w:type="dxa"/>
            <w:hideMark/>
          </w:tcPr>
          <w:p w14:paraId="5E60A1A8" w14:textId="77777777" w:rsidR="00251F00" w:rsidRPr="00251F00" w:rsidRDefault="00251F00" w:rsidP="00251F00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</w:pPr>
            <w:r w:rsidRPr="00251F00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Answer</w:t>
            </w:r>
          </w:p>
        </w:tc>
      </w:tr>
      <w:tr w:rsidR="00251F00" w:rsidRPr="00251F00" w14:paraId="4646FC42" w14:textId="77777777" w:rsidTr="00251F00">
        <w:trPr>
          <w:jc w:val="center"/>
        </w:trPr>
        <w:tc>
          <w:tcPr>
            <w:tcW w:w="1163" w:type="dxa"/>
            <w:hideMark/>
          </w:tcPr>
          <w:p w14:paraId="2FC2AF79" w14:textId="77777777" w:rsidR="00251F00" w:rsidRPr="00251F00" w:rsidRDefault="00251F00" w:rsidP="00251F00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251F00">
              <w:rPr>
                <w:rFonts w:asciiTheme="majorHAnsi" w:eastAsia="Times New Roman" w:hAnsiTheme="majorHAnsi" w:cstheme="majorHAnsi"/>
                <w:lang w:val="en-GB" w:eastAsia="en-GB"/>
              </w:rPr>
              <w:t>+</w:t>
            </w:r>
          </w:p>
        </w:tc>
        <w:tc>
          <w:tcPr>
            <w:tcW w:w="2986" w:type="dxa"/>
            <w:hideMark/>
          </w:tcPr>
          <w:p w14:paraId="5AD28B59" w14:textId="77777777" w:rsidR="00251F00" w:rsidRPr="00251F00" w:rsidRDefault="00251F00" w:rsidP="00251F00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251F00">
              <w:rPr>
                <w:rFonts w:asciiTheme="majorHAnsi" w:eastAsia="Times New Roman" w:hAnsiTheme="majorHAnsi" w:cstheme="majorHAnsi"/>
                <w:lang w:val="en-GB" w:eastAsia="en-GB"/>
              </w:rPr>
              <w:t>Addition</w:t>
            </w:r>
          </w:p>
        </w:tc>
        <w:tc>
          <w:tcPr>
            <w:tcW w:w="2934" w:type="dxa"/>
            <w:hideMark/>
          </w:tcPr>
          <w:p w14:paraId="5BA3C22A" w14:textId="77777777" w:rsidR="00251F00" w:rsidRDefault="00251F00" w:rsidP="00251F00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251F00">
              <w:rPr>
                <w:rFonts w:asciiTheme="majorHAnsi" w:eastAsia="Times New Roman" w:hAnsiTheme="majorHAnsi" w:cstheme="majorHAnsi"/>
                <w:lang w:val="en-GB" w:eastAsia="en-GB"/>
              </w:rPr>
              <w:t>total = 5 + 3</w:t>
            </w:r>
          </w:p>
          <w:p w14:paraId="5A38BFBB" w14:textId="5AC8925C" w:rsidR="00251F00" w:rsidRPr="00251F00" w:rsidRDefault="00251F00" w:rsidP="00251F00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251F00">
              <w:rPr>
                <w:rFonts w:asciiTheme="majorHAnsi" w:eastAsia="Times New Roman" w:hAnsiTheme="majorHAnsi" w:cstheme="majorHAnsi"/>
                <w:lang w:val="en-GB" w:eastAsia="en-GB"/>
              </w:rPr>
              <w:t>print(total)</w:t>
            </w:r>
          </w:p>
        </w:tc>
        <w:tc>
          <w:tcPr>
            <w:tcW w:w="1134" w:type="dxa"/>
            <w:hideMark/>
          </w:tcPr>
          <w:p w14:paraId="4E204013" w14:textId="77777777" w:rsidR="00251F00" w:rsidRPr="00251F00" w:rsidRDefault="00251F00" w:rsidP="00251F00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251F00">
              <w:rPr>
                <w:rFonts w:asciiTheme="majorHAnsi" w:eastAsia="Times New Roman" w:hAnsiTheme="majorHAnsi" w:cstheme="majorHAnsi"/>
                <w:lang w:val="en-GB" w:eastAsia="en-GB"/>
              </w:rPr>
              <w:t>8</w:t>
            </w:r>
          </w:p>
        </w:tc>
      </w:tr>
      <w:tr w:rsidR="00251F00" w:rsidRPr="00251F00" w14:paraId="2D3047E5" w14:textId="77777777" w:rsidTr="00251F00">
        <w:trPr>
          <w:jc w:val="center"/>
        </w:trPr>
        <w:tc>
          <w:tcPr>
            <w:tcW w:w="1163" w:type="dxa"/>
            <w:hideMark/>
          </w:tcPr>
          <w:p w14:paraId="2C484446" w14:textId="77777777" w:rsidR="00251F00" w:rsidRPr="00251F00" w:rsidRDefault="00251F00" w:rsidP="00251F00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251F00">
              <w:rPr>
                <w:rFonts w:asciiTheme="majorHAnsi" w:eastAsia="Times New Roman" w:hAnsiTheme="majorHAnsi" w:cstheme="majorHAnsi"/>
                <w:lang w:val="en-GB" w:eastAsia="en-GB"/>
              </w:rPr>
              <w:t>-</w:t>
            </w:r>
          </w:p>
        </w:tc>
        <w:tc>
          <w:tcPr>
            <w:tcW w:w="2986" w:type="dxa"/>
            <w:hideMark/>
          </w:tcPr>
          <w:p w14:paraId="6B6FF22A" w14:textId="77777777" w:rsidR="00251F00" w:rsidRPr="00251F00" w:rsidRDefault="00251F00" w:rsidP="00251F00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251F00">
              <w:rPr>
                <w:rFonts w:asciiTheme="majorHAnsi" w:eastAsia="Times New Roman" w:hAnsiTheme="majorHAnsi" w:cstheme="majorHAnsi"/>
                <w:lang w:val="en-GB" w:eastAsia="en-GB"/>
              </w:rPr>
              <w:t>Subtraction</w:t>
            </w:r>
          </w:p>
        </w:tc>
        <w:tc>
          <w:tcPr>
            <w:tcW w:w="2934" w:type="dxa"/>
            <w:hideMark/>
          </w:tcPr>
          <w:p w14:paraId="62FC74F9" w14:textId="16D56F5A" w:rsidR="00251F00" w:rsidRDefault="00251F00" w:rsidP="00251F00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251F00">
              <w:rPr>
                <w:rFonts w:asciiTheme="majorHAnsi" w:eastAsia="Times New Roman" w:hAnsiTheme="majorHAnsi" w:cstheme="majorHAnsi"/>
                <w:lang w:val="en-GB" w:eastAsia="en-GB"/>
              </w:rPr>
              <w:t xml:space="preserve">lives = 10 </w:t>
            </w:r>
            <w:r>
              <w:rPr>
                <w:rFonts w:asciiTheme="majorHAnsi" w:eastAsia="Times New Roman" w:hAnsiTheme="majorHAnsi" w:cstheme="majorHAnsi"/>
                <w:lang w:val="en-GB" w:eastAsia="en-GB"/>
              </w:rPr>
              <w:t>–</w:t>
            </w:r>
            <w:r w:rsidRPr="00251F00">
              <w:rPr>
                <w:rFonts w:asciiTheme="majorHAnsi" w:eastAsia="Times New Roman" w:hAnsiTheme="majorHAnsi" w:cstheme="majorHAnsi"/>
                <w:lang w:val="en-GB" w:eastAsia="en-GB"/>
              </w:rPr>
              <w:t xml:space="preserve"> 2</w:t>
            </w:r>
          </w:p>
          <w:p w14:paraId="40AA3310" w14:textId="345CB0EE" w:rsidR="00251F00" w:rsidRPr="00251F00" w:rsidRDefault="00251F00" w:rsidP="00251F00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251F00">
              <w:rPr>
                <w:rFonts w:asciiTheme="majorHAnsi" w:eastAsia="Times New Roman" w:hAnsiTheme="majorHAnsi" w:cstheme="majorHAnsi"/>
                <w:lang w:val="en-GB" w:eastAsia="en-GB"/>
              </w:rPr>
              <w:t>print(lives)</w:t>
            </w:r>
          </w:p>
        </w:tc>
        <w:tc>
          <w:tcPr>
            <w:tcW w:w="1134" w:type="dxa"/>
            <w:hideMark/>
          </w:tcPr>
          <w:p w14:paraId="5C75C5C0" w14:textId="77777777" w:rsidR="00251F00" w:rsidRPr="00251F00" w:rsidRDefault="00251F00" w:rsidP="00251F00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251F00">
              <w:rPr>
                <w:rFonts w:asciiTheme="majorHAnsi" w:eastAsia="Times New Roman" w:hAnsiTheme="majorHAnsi" w:cstheme="majorHAnsi"/>
                <w:lang w:val="en-GB" w:eastAsia="en-GB"/>
              </w:rPr>
              <w:t>8</w:t>
            </w:r>
          </w:p>
        </w:tc>
      </w:tr>
      <w:tr w:rsidR="00251F00" w:rsidRPr="00251F00" w14:paraId="68851CB3" w14:textId="77777777" w:rsidTr="00251F00">
        <w:trPr>
          <w:jc w:val="center"/>
        </w:trPr>
        <w:tc>
          <w:tcPr>
            <w:tcW w:w="1163" w:type="dxa"/>
            <w:hideMark/>
          </w:tcPr>
          <w:p w14:paraId="3042DA4F" w14:textId="77777777" w:rsidR="00251F00" w:rsidRPr="00251F00" w:rsidRDefault="00251F00" w:rsidP="00251F00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251F00">
              <w:rPr>
                <w:rFonts w:asciiTheme="majorHAnsi" w:eastAsia="Times New Roman" w:hAnsiTheme="majorHAnsi" w:cstheme="majorHAnsi"/>
                <w:lang w:val="en-GB" w:eastAsia="en-GB"/>
              </w:rPr>
              <w:t>*</w:t>
            </w:r>
          </w:p>
        </w:tc>
        <w:tc>
          <w:tcPr>
            <w:tcW w:w="2986" w:type="dxa"/>
            <w:hideMark/>
          </w:tcPr>
          <w:p w14:paraId="0FBDD26F" w14:textId="77777777" w:rsidR="00251F00" w:rsidRPr="00251F00" w:rsidRDefault="00251F00" w:rsidP="00251F00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251F00">
              <w:rPr>
                <w:rFonts w:asciiTheme="majorHAnsi" w:eastAsia="Times New Roman" w:hAnsiTheme="majorHAnsi" w:cstheme="majorHAnsi"/>
                <w:lang w:val="en-GB" w:eastAsia="en-GB"/>
              </w:rPr>
              <w:t>Multiplication</w:t>
            </w:r>
          </w:p>
        </w:tc>
        <w:tc>
          <w:tcPr>
            <w:tcW w:w="2934" w:type="dxa"/>
            <w:hideMark/>
          </w:tcPr>
          <w:p w14:paraId="2701CEE2" w14:textId="77777777" w:rsidR="00251F00" w:rsidRDefault="00251F00" w:rsidP="00251F00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251F00">
              <w:rPr>
                <w:rFonts w:asciiTheme="majorHAnsi" w:eastAsia="Times New Roman" w:hAnsiTheme="majorHAnsi" w:cstheme="majorHAnsi"/>
                <w:lang w:val="en-GB" w:eastAsia="en-GB"/>
              </w:rPr>
              <w:t>points = 4 * 6</w:t>
            </w:r>
          </w:p>
          <w:p w14:paraId="003E959D" w14:textId="151D7AEF" w:rsidR="00251F00" w:rsidRPr="00251F00" w:rsidRDefault="00251F00" w:rsidP="00251F00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251F00">
              <w:rPr>
                <w:rFonts w:asciiTheme="majorHAnsi" w:eastAsia="Times New Roman" w:hAnsiTheme="majorHAnsi" w:cstheme="majorHAnsi"/>
                <w:lang w:val="en-GB" w:eastAsia="en-GB"/>
              </w:rPr>
              <w:t>print(points)</w:t>
            </w:r>
          </w:p>
        </w:tc>
        <w:tc>
          <w:tcPr>
            <w:tcW w:w="1134" w:type="dxa"/>
            <w:hideMark/>
          </w:tcPr>
          <w:p w14:paraId="7BFE5EBB" w14:textId="77777777" w:rsidR="00251F00" w:rsidRPr="00251F00" w:rsidRDefault="00251F00" w:rsidP="00251F00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251F00">
              <w:rPr>
                <w:rFonts w:asciiTheme="majorHAnsi" w:eastAsia="Times New Roman" w:hAnsiTheme="majorHAnsi" w:cstheme="majorHAnsi"/>
                <w:lang w:val="en-GB" w:eastAsia="en-GB"/>
              </w:rPr>
              <w:t>24</w:t>
            </w:r>
          </w:p>
        </w:tc>
      </w:tr>
      <w:tr w:rsidR="00251F00" w:rsidRPr="00251F00" w14:paraId="0CD20D0D" w14:textId="77777777" w:rsidTr="00251F00">
        <w:trPr>
          <w:jc w:val="center"/>
        </w:trPr>
        <w:tc>
          <w:tcPr>
            <w:tcW w:w="1163" w:type="dxa"/>
            <w:hideMark/>
          </w:tcPr>
          <w:p w14:paraId="55AAF57D" w14:textId="77777777" w:rsidR="00251F00" w:rsidRPr="00251F00" w:rsidRDefault="00251F00" w:rsidP="00251F00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251F00">
              <w:rPr>
                <w:rFonts w:asciiTheme="majorHAnsi" w:eastAsia="Times New Roman" w:hAnsiTheme="majorHAnsi" w:cstheme="majorHAnsi"/>
                <w:lang w:val="en-GB" w:eastAsia="en-GB"/>
              </w:rPr>
              <w:t>/</w:t>
            </w:r>
          </w:p>
        </w:tc>
        <w:tc>
          <w:tcPr>
            <w:tcW w:w="2986" w:type="dxa"/>
            <w:hideMark/>
          </w:tcPr>
          <w:p w14:paraId="1A989CEC" w14:textId="77777777" w:rsidR="00251F00" w:rsidRPr="00251F00" w:rsidRDefault="00251F00" w:rsidP="00251F00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251F00">
              <w:rPr>
                <w:rFonts w:asciiTheme="majorHAnsi" w:eastAsia="Times New Roman" w:hAnsiTheme="majorHAnsi" w:cstheme="majorHAnsi"/>
                <w:lang w:val="en-GB" w:eastAsia="en-GB"/>
              </w:rPr>
              <w:t>Division (decimal result)</w:t>
            </w:r>
          </w:p>
        </w:tc>
        <w:tc>
          <w:tcPr>
            <w:tcW w:w="2934" w:type="dxa"/>
            <w:hideMark/>
          </w:tcPr>
          <w:p w14:paraId="10B4B529" w14:textId="77777777" w:rsidR="00251F00" w:rsidRDefault="00251F00" w:rsidP="00251F00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251F00">
              <w:rPr>
                <w:rFonts w:asciiTheme="majorHAnsi" w:eastAsia="Times New Roman" w:hAnsiTheme="majorHAnsi" w:cstheme="majorHAnsi"/>
                <w:lang w:val="en-GB" w:eastAsia="en-GB"/>
              </w:rPr>
              <w:t>share = 8 / 2</w:t>
            </w:r>
          </w:p>
          <w:p w14:paraId="6BC8BB69" w14:textId="0B6A8674" w:rsidR="00251F00" w:rsidRPr="00251F00" w:rsidRDefault="00251F00" w:rsidP="00251F00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251F00">
              <w:rPr>
                <w:rFonts w:asciiTheme="majorHAnsi" w:eastAsia="Times New Roman" w:hAnsiTheme="majorHAnsi" w:cstheme="majorHAnsi"/>
                <w:lang w:val="en-GB" w:eastAsia="en-GB"/>
              </w:rPr>
              <w:t>print(share)</w:t>
            </w:r>
          </w:p>
        </w:tc>
        <w:tc>
          <w:tcPr>
            <w:tcW w:w="1134" w:type="dxa"/>
            <w:hideMark/>
          </w:tcPr>
          <w:p w14:paraId="0ECA9565" w14:textId="77777777" w:rsidR="00251F00" w:rsidRPr="00251F00" w:rsidRDefault="00251F00" w:rsidP="00251F00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251F00">
              <w:rPr>
                <w:rFonts w:asciiTheme="majorHAnsi" w:eastAsia="Times New Roman" w:hAnsiTheme="majorHAnsi" w:cstheme="majorHAnsi"/>
                <w:lang w:val="en-GB" w:eastAsia="en-GB"/>
              </w:rPr>
              <w:t>4.0</w:t>
            </w:r>
          </w:p>
        </w:tc>
      </w:tr>
      <w:tr w:rsidR="00251F00" w:rsidRPr="00251F00" w14:paraId="5A68F641" w14:textId="77777777" w:rsidTr="00251F00">
        <w:trPr>
          <w:jc w:val="center"/>
        </w:trPr>
        <w:tc>
          <w:tcPr>
            <w:tcW w:w="1163" w:type="dxa"/>
            <w:hideMark/>
          </w:tcPr>
          <w:p w14:paraId="714B5887" w14:textId="77777777" w:rsidR="00251F00" w:rsidRPr="00251F00" w:rsidRDefault="00251F00" w:rsidP="00251F00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251F00">
              <w:rPr>
                <w:rFonts w:asciiTheme="majorHAnsi" w:eastAsia="Times New Roman" w:hAnsiTheme="majorHAnsi" w:cstheme="majorHAnsi"/>
                <w:lang w:val="en-GB" w:eastAsia="en-GB"/>
              </w:rPr>
              <w:t>//</w:t>
            </w:r>
          </w:p>
        </w:tc>
        <w:tc>
          <w:tcPr>
            <w:tcW w:w="2986" w:type="dxa"/>
            <w:hideMark/>
          </w:tcPr>
          <w:p w14:paraId="729024B5" w14:textId="77777777" w:rsidR="00251F00" w:rsidRPr="00251F00" w:rsidRDefault="00251F00" w:rsidP="00251F00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251F00">
              <w:rPr>
                <w:rFonts w:asciiTheme="majorHAnsi" w:eastAsia="Times New Roman" w:hAnsiTheme="majorHAnsi" w:cstheme="majorHAnsi"/>
                <w:lang w:val="en-GB" w:eastAsia="en-GB"/>
              </w:rPr>
              <w:t>DIV (whole number only)</w:t>
            </w:r>
          </w:p>
        </w:tc>
        <w:tc>
          <w:tcPr>
            <w:tcW w:w="2934" w:type="dxa"/>
            <w:hideMark/>
          </w:tcPr>
          <w:p w14:paraId="1EDD22BA" w14:textId="2468927D" w:rsidR="00251F00" w:rsidRPr="00251F00" w:rsidRDefault="00251F00" w:rsidP="00251F00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251F00">
              <w:rPr>
                <w:rFonts w:asciiTheme="majorHAnsi" w:eastAsia="Times New Roman" w:hAnsiTheme="majorHAnsi" w:cstheme="majorHAnsi"/>
                <w:lang w:val="en-GB" w:eastAsia="en-GB"/>
              </w:rPr>
              <w:t>whole = 17 // 3</w:t>
            </w:r>
            <w:r>
              <w:rPr>
                <w:rFonts w:asciiTheme="majorHAnsi" w:eastAsia="Times New Roman" w:hAnsiTheme="majorHAnsi" w:cstheme="majorHAnsi"/>
                <w:lang w:val="en-GB" w:eastAsia="en-GB"/>
              </w:rPr>
              <w:br/>
            </w:r>
            <w:r w:rsidRPr="00251F00">
              <w:rPr>
                <w:rFonts w:asciiTheme="majorHAnsi" w:eastAsia="Times New Roman" w:hAnsiTheme="majorHAnsi" w:cstheme="majorHAnsi"/>
                <w:lang w:val="en-GB" w:eastAsia="en-GB"/>
              </w:rPr>
              <w:t>print(whole)</w:t>
            </w:r>
          </w:p>
        </w:tc>
        <w:tc>
          <w:tcPr>
            <w:tcW w:w="1134" w:type="dxa"/>
            <w:hideMark/>
          </w:tcPr>
          <w:p w14:paraId="2489ED7F" w14:textId="77777777" w:rsidR="00251F00" w:rsidRPr="00251F00" w:rsidRDefault="00251F00" w:rsidP="00251F00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251F00">
              <w:rPr>
                <w:rFonts w:asciiTheme="majorHAnsi" w:eastAsia="Times New Roman" w:hAnsiTheme="majorHAnsi" w:cstheme="majorHAnsi"/>
                <w:lang w:val="en-GB" w:eastAsia="en-GB"/>
              </w:rPr>
              <w:t>5</w:t>
            </w:r>
          </w:p>
        </w:tc>
      </w:tr>
      <w:tr w:rsidR="00251F00" w:rsidRPr="00251F00" w14:paraId="679D6F58" w14:textId="77777777" w:rsidTr="00251F00">
        <w:trPr>
          <w:jc w:val="center"/>
        </w:trPr>
        <w:tc>
          <w:tcPr>
            <w:tcW w:w="1163" w:type="dxa"/>
            <w:hideMark/>
          </w:tcPr>
          <w:p w14:paraId="07BC02A5" w14:textId="77777777" w:rsidR="00251F00" w:rsidRPr="00251F00" w:rsidRDefault="00251F00" w:rsidP="00251F00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251F00">
              <w:rPr>
                <w:rFonts w:asciiTheme="majorHAnsi" w:eastAsia="Times New Roman" w:hAnsiTheme="majorHAnsi" w:cstheme="majorHAnsi"/>
                <w:lang w:val="en-GB" w:eastAsia="en-GB"/>
              </w:rPr>
              <w:t>%</w:t>
            </w:r>
          </w:p>
        </w:tc>
        <w:tc>
          <w:tcPr>
            <w:tcW w:w="2986" w:type="dxa"/>
            <w:hideMark/>
          </w:tcPr>
          <w:p w14:paraId="52BE1E0D" w14:textId="77777777" w:rsidR="00251F00" w:rsidRPr="00251F00" w:rsidRDefault="00251F00" w:rsidP="00251F00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251F00">
              <w:rPr>
                <w:rFonts w:asciiTheme="majorHAnsi" w:eastAsia="Times New Roman" w:hAnsiTheme="majorHAnsi" w:cstheme="majorHAnsi"/>
                <w:lang w:val="en-GB" w:eastAsia="en-GB"/>
              </w:rPr>
              <w:t>MOD (remainder after divide)</w:t>
            </w:r>
          </w:p>
        </w:tc>
        <w:tc>
          <w:tcPr>
            <w:tcW w:w="2934" w:type="dxa"/>
            <w:hideMark/>
          </w:tcPr>
          <w:p w14:paraId="6293B5B5" w14:textId="17C2BA0F" w:rsidR="00251F00" w:rsidRPr="00251F00" w:rsidRDefault="00251F00" w:rsidP="00251F00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251F00">
              <w:rPr>
                <w:rFonts w:asciiTheme="majorHAnsi" w:eastAsia="Times New Roman" w:hAnsiTheme="majorHAnsi" w:cstheme="majorHAnsi"/>
                <w:lang w:val="en-GB" w:eastAsia="en-GB"/>
              </w:rPr>
              <w:t>remainder = 17 % 3</w:t>
            </w:r>
            <w:r>
              <w:rPr>
                <w:rFonts w:asciiTheme="majorHAnsi" w:eastAsia="Times New Roman" w:hAnsiTheme="majorHAnsi" w:cstheme="majorHAnsi"/>
                <w:lang w:val="en-GB" w:eastAsia="en-GB"/>
              </w:rPr>
              <w:br/>
            </w:r>
            <w:r w:rsidRPr="00251F00">
              <w:rPr>
                <w:rFonts w:asciiTheme="majorHAnsi" w:eastAsia="Times New Roman" w:hAnsiTheme="majorHAnsi" w:cstheme="majorHAnsi"/>
                <w:lang w:val="en-GB" w:eastAsia="en-GB"/>
              </w:rPr>
              <w:t>print(remainder)</w:t>
            </w:r>
          </w:p>
        </w:tc>
        <w:tc>
          <w:tcPr>
            <w:tcW w:w="1134" w:type="dxa"/>
            <w:hideMark/>
          </w:tcPr>
          <w:p w14:paraId="57AECA8D" w14:textId="77777777" w:rsidR="00251F00" w:rsidRPr="00251F00" w:rsidRDefault="00251F00" w:rsidP="00251F00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251F00">
              <w:rPr>
                <w:rFonts w:asciiTheme="majorHAnsi" w:eastAsia="Times New Roman" w:hAnsiTheme="majorHAnsi" w:cstheme="majorHAnsi"/>
                <w:lang w:val="en-GB" w:eastAsia="en-GB"/>
              </w:rPr>
              <w:t>2</w:t>
            </w:r>
          </w:p>
        </w:tc>
      </w:tr>
    </w:tbl>
    <w:p w14:paraId="2E2DC690" w14:textId="77777777" w:rsidR="000131D9" w:rsidRPr="00327917" w:rsidRDefault="000131D9" w:rsidP="00327917">
      <w:pPr>
        <w:rPr>
          <w:rFonts w:asciiTheme="majorHAnsi" w:hAnsiTheme="majorHAnsi" w:cstheme="majorHAnsi"/>
        </w:rPr>
      </w:pPr>
    </w:p>
    <w:p w14:paraId="3C8F3433" w14:textId="6933FC96" w:rsidR="001651A7" w:rsidRPr="0075401F" w:rsidRDefault="006411B9" w:rsidP="00327917">
      <w:pPr>
        <w:rPr>
          <w:rFonts w:asciiTheme="majorHAnsi" w:hAnsiTheme="majorHAnsi" w:cstheme="majorHAnsi"/>
          <w:b/>
          <w:bCs/>
        </w:rPr>
      </w:pPr>
      <w:r w:rsidRPr="0075401F">
        <w:rPr>
          <w:rFonts w:asciiTheme="majorHAnsi" w:hAnsiTheme="majorHAnsi" w:cstheme="majorHAnsi"/>
          <w:b/>
          <w:bCs/>
        </w:rPr>
        <w:t>What is DIV?</w:t>
      </w:r>
    </w:p>
    <w:p w14:paraId="4260B700" w14:textId="77777777" w:rsidR="006411B9" w:rsidRDefault="006411B9" w:rsidP="006411B9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6411B9">
        <w:rPr>
          <w:rFonts w:asciiTheme="majorHAnsi" w:eastAsia="Times New Roman" w:hAnsiTheme="majorHAnsi" w:cstheme="majorHAnsi"/>
          <w:b/>
          <w:bCs/>
          <w:lang w:val="en-GB" w:eastAsia="en-GB"/>
        </w:rPr>
        <w:t>DIV</w:t>
      </w:r>
      <w:r w:rsidRPr="006411B9">
        <w:rPr>
          <w:rFonts w:asciiTheme="majorHAnsi" w:eastAsia="Times New Roman" w:hAnsiTheme="majorHAnsi" w:cstheme="majorHAnsi"/>
          <w:lang w:val="en-GB" w:eastAsia="en-GB"/>
        </w:rPr>
        <w:t xml:space="preserve"> means </w:t>
      </w:r>
      <w:r w:rsidRPr="006411B9">
        <w:rPr>
          <w:rFonts w:asciiTheme="majorHAnsi" w:eastAsia="Times New Roman" w:hAnsiTheme="majorHAnsi" w:cstheme="majorHAnsi"/>
          <w:b/>
          <w:bCs/>
          <w:lang w:val="en-GB" w:eastAsia="en-GB"/>
        </w:rPr>
        <w:t>floor division</w:t>
      </w:r>
      <w:r w:rsidRPr="006411B9">
        <w:rPr>
          <w:rFonts w:asciiTheme="majorHAnsi" w:eastAsia="Times New Roman" w:hAnsiTheme="majorHAnsi" w:cstheme="majorHAnsi"/>
          <w:lang w:val="en-GB" w:eastAsia="en-GB"/>
        </w:rPr>
        <w:t>.</w:t>
      </w:r>
    </w:p>
    <w:p w14:paraId="2BC03634" w14:textId="77777777" w:rsidR="006411B9" w:rsidRDefault="006411B9" w:rsidP="006411B9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6411B9">
        <w:rPr>
          <w:rFonts w:asciiTheme="majorHAnsi" w:eastAsia="Times New Roman" w:hAnsiTheme="majorHAnsi" w:cstheme="majorHAnsi"/>
          <w:lang w:val="en-GB" w:eastAsia="en-GB"/>
        </w:rPr>
        <w:t xml:space="preserve">It divides two numbers but </w:t>
      </w:r>
      <w:r w:rsidRPr="006411B9">
        <w:rPr>
          <w:rFonts w:asciiTheme="majorHAnsi" w:eastAsia="Times New Roman" w:hAnsiTheme="majorHAnsi" w:cstheme="majorHAnsi"/>
          <w:b/>
          <w:bCs/>
          <w:lang w:val="en-GB" w:eastAsia="en-GB"/>
        </w:rPr>
        <w:t>removes the decimal</w:t>
      </w:r>
      <w:r w:rsidRPr="006411B9">
        <w:rPr>
          <w:rFonts w:asciiTheme="majorHAnsi" w:eastAsia="Times New Roman" w:hAnsiTheme="majorHAnsi" w:cstheme="majorHAnsi"/>
          <w:lang w:val="en-GB" w:eastAsia="en-GB"/>
        </w:rPr>
        <w:t xml:space="preserve"> part.</w:t>
      </w:r>
    </w:p>
    <w:p w14:paraId="519B1DFC" w14:textId="621070B2" w:rsidR="006411B9" w:rsidRDefault="006411B9" w:rsidP="006411B9">
      <w:pPr>
        <w:pStyle w:val="ListParagraph"/>
        <w:numPr>
          <w:ilvl w:val="0"/>
          <w:numId w:val="1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6411B9">
        <w:rPr>
          <w:rFonts w:asciiTheme="majorHAnsi" w:eastAsia="Times New Roman" w:hAnsiTheme="majorHAnsi" w:cstheme="majorHAnsi"/>
          <w:lang w:val="en-GB" w:eastAsia="en-GB"/>
        </w:rPr>
        <w:t xml:space="preserve">It </w:t>
      </w:r>
      <w:r w:rsidRPr="006411B9">
        <w:rPr>
          <w:rFonts w:asciiTheme="majorHAnsi" w:eastAsia="Times New Roman" w:hAnsiTheme="majorHAnsi" w:cstheme="majorHAnsi"/>
          <w:b/>
          <w:bCs/>
          <w:lang w:val="en-GB" w:eastAsia="en-GB"/>
        </w:rPr>
        <w:t>rounds down</w:t>
      </w:r>
      <w:r w:rsidRPr="006411B9">
        <w:rPr>
          <w:rFonts w:asciiTheme="majorHAnsi" w:eastAsia="Times New Roman" w:hAnsiTheme="majorHAnsi" w:cstheme="majorHAnsi"/>
          <w:lang w:val="en-GB" w:eastAsia="en-GB"/>
        </w:rPr>
        <w:t xml:space="preserve"> to the nearest whole number.</w:t>
      </w:r>
    </w:p>
    <w:p w14:paraId="1D715F2A" w14:textId="6D7727DF" w:rsidR="0075401F" w:rsidRPr="0075401F" w:rsidRDefault="0075401F" w:rsidP="0075401F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i/>
          <w:iCs/>
          <w:lang w:val="en-GB" w:eastAsia="en-GB"/>
        </w:rPr>
      </w:pPr>
      <w:r w:rsidRPr="0075401F">
        <w:rPr>
          <w:rFonts w:asciiTheme="majorHAnsi" w:eastAsia="Times New Roman" w:hAnsiTheme="majorHAnsi" w:cstheme="majorHAnsi"/>
          <w:i/>
          <w:iCs/>
          <w:lang w:val="en-GB" w:eastAsia="en-GB"/>
        </w:rPr>
        <w:t>Example:</w:t>
      </w:r>
    </w:p>
    <w:p w14:paraId="5D896336" w14:textId="35578ACB" w:rsidR="0075401F" w:rsidRDefault="0075401F" w:rsidP="0075401F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75401F">
        <w:rPr>
          <w:rFonts w:asciiTheme="majorHAnsi" w:eastAsia="Times New Roman" w:hAnsiTheme="majorHAnsi" w:cstheme="majorHAnsi"/>
          <w:noProof/>
          <w:lang w:val="en-GB" w:eastAsia="en-GB"/>
        </w:rPr>
        <w:drawing>
          <wp:inline distT="0" distB="0" distL="0" distR="0" wp14:anchorId="5047E740" wp14:editId="3B76947F">
            <wp:extent cx="2775632" cy="409904"/>
            <wp:effectExtent l="0" t="0" r="5715" b="9525"/>
            <wp:docPr id="19838699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386994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796179" cy="4129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08FEE1" w14:textId="77777777" w:rsidR="00202F85" w:rsidRPr="00202F85" w:rsidRDefault="0075401F" w:rsidP="00202F85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bCs/>
          <w:lang w:val="en-GB" w:eastAsia="en-GB"/>
        </w:rPr>
      </w:pPr>
      <w:r w:rsidRPr="00202F85">
        <w:rPr>
          <w:rFonts w:asciiTheme="majorHAnsi" w:eastAsia="Times New Roman" w:hAnsiTheme="majorHAnsi" w:cstheme="majorHAnsi"/>
          <w:b/>
          <w:bCs/>
          <w:lang w:val="en-GB" w:eastAsia="en-GB"/>
        </w:rPr>
        <w:t>What is MOD?</w:t>
      </w:r>
    </w:p>
    <w:p w14:paraId="38287CCC" w14:textId="77777777" w:rsidR="00202F85" w:rsidRPr="00202F85" w:rsidRDefault="00202F85" w:rsidP="00202F85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bCs/>
          <w:lang w:val="en-GB" w:eastAsia="en-GB"/>
        </w:rPr>
      </w:pPr>
      <w:r w:rsidRPr="00202F85">
        <w:rPr>
          <w:rFonts w:asciiTheme="majorHAnsi" w:eastAsia="Times New Roman" w:hAnsiTheme="majorHAnsi" w:cstheme="majorHAnsi"/>
          <w:b/>
          <w:bCs/>
          <w:sz w:val="24"/>
          <w:szCs w:val="24"/>
          <w:lang w:val="en-GB" w:eastAsia="en-GB"/>
        </w:rPr>
        <w:t>MOD</w:t>
      </w:r>
      <w:r w:rsidRPr="00202F85">
        <w:rPr>
          <w:rFonts w:asciiTheme="majorHAnsi" w:eastAsia="Times New Roman" w:hAnsiTheme="majorHAnsi" w:cstheme="majorHAnsi"/>
          <w:sz w:val="24"/>
          <w:szCs w:val="24"/>
          <w:lang w:val="en-GB" w:eastAsia="en-GB"/>
        </w:rPr>
        <w:t xml:space="preserve"> (modulus) gives the </w:t>
      </w:r>
      <w:r w:rsidRPr="00202F85">
        <w:rPr>
          <w:rFonts w:asciiTheme="majorHAnsi" w:eastAsia="Times New Roman" w:hAnsiTheme="majorHAnsi" w:cstheme="majorHAnsi"/>
          <w:b/>
          <w:bCs/>
          <w:sz w:val="24"/>
          <w:szCs w:val="24"/>
          <w:lang w:val="en-GB" w:eastAsia="en-GB"/>
        </w:rPr>
        <w:t>remainder</w:t>
      </w:r>
      <w:r w:rsidRPr="00202F85">
        <w:rPr>
          <w:rFonts w:asciiTheme="majorHAnsi" w:eastAsia="Times New Roman" w:hAnsiTheme="majorHAnsi" w:cstheme="majorHAnsi"/>
          <w:sz w:val="24"/>
          <w:szCs w:val="24"/>
          <w:lang w:val="en-GB" w:eastAsia="en-GB"/>
        </w:rPr>
        <w:t xml:space="preserve"> after dividing two numbers.</w:t>
      </w:r>
    </w:p>
    <w:p w14:paraId="1CA511A6" w14:textId="287F568F" w:rsidR="00202F85" w:rsidRPr="00202F85" w:rsidRDefault="00202F85" w:rsidP="00202F85">
      <w:pPr>
        <w:pStyle w:val="ListParagraph"/>
        <w:numPr>
          <w:ilvl w:val="0"/>
          <w:numId w:val="13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bCs/>
          <w:lang w:val="en-GB" w:eastAsia="en-GB"/>
        </w:rPr>
      </w:pPr>
      <w:r w:rsidRPr="00202F85">
        <w:rPr>
          <w:rFonts w:asciiTheme="majorHAnsi" w:eastAsia="Times New Roman" w:hAnsiTheme="majorHAnsi" w:cstheme="majorHAnsi"/>
          <w:sz w:val="24"/>
          <w:szCs w:val="24"/>
          <w:lang w:val="en-GB" w:eastAsia="en-GB"/>
        </w:rPr>
        <w:t xml:space="preserve">It tells you </w:t>
      </w:r>
      <w:r w:rsidRPr="00202F85">
        <w:rPr>
          <w:rFonts w:asciiTheme="majorHAnsi" w:eastAsia="Times New Roman" w:hAnsiTheme="majorHAnsi" w:cstheme="majorHAnsi"/>
          <w:b/>
          <w:bCs/>
          <w:sz w:val="24"/>
          <w:szCs w:val="24"/>
          <w:lang w:val="en-GB" w:eastAsia="en-GB"/>
        </w:rPr>
        <w:t>what is left over</w:t>
      </w:r>
      <w:r w:rsidRPr="00202F85">
        <w:rPr>
          <w:rFonts w:asciiTheme="majorHAnsi" w:eastAsia="Times New Roman" w:hAnsiTheme="majorHAnsi" w:cstheme="majorHAnsi"/>
          <w:sz w:val="24"/>
          <w:szCs w:val="24"/>
          <w:lang w:val="en-GB" w:eastAsia="en-GB"/>
        </w:rPr>
        <w:t xml:space="preserve"> after division.</w:t>
      </w:r>
    </w:p>
    <w:p w14:paraId="3A2BEA87" w14:textId="04FFEFDB" w:rsidR="006411B9" w:rsidRDefault="00A93F3D" w:rsidP="00327917">
      <w:pPr>
        <w:rPr>
          <w:rFonts w:asciiTheme="majorHAnsi" w:hAnsiTheme="majorHAnsi" w:cstheme="majorHAnsi"/>
          <w:i/>
          <w:iCs/>
        </w:rPr>
      </w:pPr>
      <w:r w:rsidRPr="00A93F3D">
        <w:rPr>
          <w:rFonts w:asciiTheme="majorHAnsi" w:hAnsiTheme="majorHAnsi" w:cstheme="majorHAnsi"/>
          <w:i/>
          <w:iCs/>
        </w:rPr>
        <w:t>Example:</w:t>
      </w:r>
    </w:p>
    <w:p w14:paraId="07278403" w14:textId="455EEC6F" w:rsidR="00376204" w:rsidRPr="004A3396" w:rsidRDefault="00A93F3D" w:rsidP="00376204">
      <w:pPr>
        <w:rPr>
          <w:rFonts w:asciiTheme="majorHAnsi" w:hAnsiTheme="majorHAnsi" w:cstheme="majorHAnsi"/>
        </w:rPr>
      </w:pPr>
      <w:r w:rsidRPr="00A93F3D">
        <w:rPr>
          <w:rFonts w:asciiTheme="majorHAnsi" w:hAnsiTheme="majorHAnsi" w:cstheme="majorHAnsi"/>
          <w:i/>
          <w:iCs/>
          <w:noProof/>
        </w:rPr>
        <w:lastRenderedPageBreak/>
        <w:drawing>
          <wp:inline distT="0" distB="0" distL="0" distR="0" wp14:anchorId="57756102" wp14:editId="18AADB12">
            <wp:extent cx="2301080" cy="425669"/>
            <wp:effectExtent l="0" t="0" r="4445" b="0"/>
            <wp:docPr id="72170586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705861" name=""/>
                    <pic:cNvPicPr/>
                  </pic:nvPicPr>
                  <pic:blipFill rotWithShape="1">
                    <a:blip r:embed="rId26"/>
                    <a:srcRect l="1942"/>
                    <a:stretch/>
                  </pic:blipFill>
                  <pic:spPr bwMode="auto">
                    <a:xfrm>
                      <a:off x="0" y="0"/>
                      <a:ext cx="2319091" cy="4290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4A3396">
        <w:rPr>
          <w:rFonts w:asciiTheme="majorHAnsi" w:hAnsiTheme="majorHAnsi" w:cstheme="majorHAnsi"/>
          <w:i/>
          <w:iCs/>
        </w:rPr>
        <w:br/>
      </w:r>
    </w:p>
    <w:p w14:paraId="2BA0007A" w14:textId="3D5FADAA" w:rsidR="00376204" w:rsidRPr="00376204" w:rsidRDefault="00252916" w:rsidP="00376204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BIDMAS:</w:t>
      </w:r>
    </w:p>
    <w:p w14:paraId="6E996C10" w14:textId="12002BE1" w:rsidR="00376204" w:rsidRPr="00376204" w:rsidRDefault="00376204" w:rsidP="00376204">
      <w:pPr>
        <w:rPr>
          <w:rFonts w:asciiTheme="majorHAnsi" w:hAnsiTheme="majorHAnsi" w:cstheme="majorHAnsi"/>
          <w:i/>
          <w:iCs/>
        </w:rPr>
      </w:pPr>
      <w:r w:rsidRPr="00376204">
        <w:rPr>
          <w:rFonts w:asciiTheme="majorHAnsi" w:hAnsiTheme="majorHAnsi" w:cstheme="majorHAnsi"/>
        </w:rPr>
        <w:t xml:space="preserve">When you combine operations, Python follows the </w:t>
      </w:r>
      <w:r w:rsidRPr="00376204">
        <w:rPr>
          <w:rStyle w:val="Strong"/>
          <w:rFonts w:asciiTheme="majorHAnsi" w:hAnsiTheme="majorHAnsi" w:cstheme="majorHAnsi"/>
        </w:rPr>
        <w:t>BIDMAS</w:t>
      </w:r>
      <w:r w:rsidRPr="00376204">
        <w:rPr>
          <w:rFonts w:asciiTheme="majorHAnsi" w:hAnsiTheme="majorHAnsi" w:cstheme="majorHAnsi"/>
        </w:rPr>
        <w:t xml:space="preserve"> order:</w:t>
      </w:r>
    </w:p>
    <w:p w14:paraId="0ED386BF" w14:textId="77777777" w:rsidR="00376204" w:rsidRPr="00376204" w:rsidRDefault="00376204" w:rsidP="0037620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Theme="majorHAnsi" w:hAnsiTheme="majorHAnsi" w:cstheme="majorHAnsi"/>
        </w:rPr>
      </w:pPr>
      <w:r w:rsidRPr="00376204">
        <w:rPr>
          <w:rStyle w:val="Strong"/>
          <w:rFonts w:asciiTheme="majorHAnsi" w:hAnsiTheme="majorHAnsi" w:cstheme="majorHAnsi"/>
        </w:rPr>
        <w:t>B</w:t>
      </w:r>
      <w:r w:rsidRPr="00376204">
        <w:rPr>
          <w:rFonts w:asciiTheme="majorHAnsi" w:hAnsiTheme="majorHAnsi" w:cstheme="majorHAnsi"/>
        </w:rPr>
        <w:t>rackets</w:t>
      </w:r>
    </w:p>
    <w:p w14:paraId="63E4F446" w14:textId="77777777" w:rsidR="00376204" w:rsidRPr="00376204" w:rsidRDefault="00376204" w:rsidP="0037620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Theme="majorHAnsi" w:hAnsiTheme="majorHAnsi" w:cstheme="majorHAnsi"/>
        </w:rPr>
      </w:pPr>
      <w:r w:rsidRPr="00376204">
        <w:rPr>
          <w:rStyle w:val="Strong"/>
          <w:rFonts w:asciiTheme="majorHAnsi" w:hAnsiTheme="majorHAnsi" w:cstheme="majorHAnsi"/>
        </w:rPr>
        <w:t>I</w:t>
      </w:r>
      <w:r w:rsidRPr="00376204">
        <w:rPr>
          <w:rFonts w:asciiTheme="majorHAnsi" w:hAnsiTheme="majorHAnsi" w:cstheme="majorHAnsi"/>
        </w:rPr>
        <w:t>ndices (powers)</w:t>
      </w:r>
    </w:p>
    <w:p w14:paraId="617C05AF" w14:textId="77777777" w:rsidR="00376204" w:rsidRPr="00376204" w:rsidRDefault="00376204" w:rsidP="0037620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Theme="majorHAnsi" w:hAnsiTheme="majorHAnsi" w:cstheme="majorHAnsi"/>
        </w:rPr>
      </w:pPr>
      <w:r w:rsidRPr="00376204">
        <w:rPr>
          <w:rStyle w:val="Strong"/>
          <w:rFonts w:asciiTheme="majorHAnsi" w:hAnsiTheme="majorHAnsi" w:cstheme="majorHAnsi"/>
        </w:rPr>
        <w:t>D</w:t>
      </w:r>
      <w:r w:rsidRPr="00376204">
        <w:rPr>
          <w:rFonts w:asciiTheme="majorHAnsi" w:hAnsiTheme="majorHAnsi" w:cstheme="majorHAnsi"/>
        </w:rPr>
        <w:t>ivision</w:t>
      </w:r>
    </w:p>
    <w:p w14:paraId="6DF2E5C2" w14:textId="77777777" w:rsidR="00376204" w:rsidRPr="00376204" w:rsidRDefault="00376204" w:rsidP="0037620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Theme="majorHAnsi" w:hAnsiTheme="majorHAnsi" w:cstheme="majorHAnsi"/>
        </w:rPr>
      </w:pPr>
      <w:r w:rsidRPr="00376204">
        <w:rPr>
          <w:rStyle w:val="Strong"/>
          <w:rFonts w:asciiTheme="majorHAnsi" w:hAnsiTheme="majorHAnsi" w:cstheme="majorHAnsi"/>
        </w:rPr>
        <w:t>M</w:t>
      </w:r>
      <w:r w:rsidRPr="00376204">
        <w:rPr>
          <w:rFonts w:asciiTheme="majorHAnsi" w:hAnsiTheme="majorHAnsi" w:cstheme="majorHAnsi"/>
        </w:rPr>
        <w:t>ultiplication</w:t>
      </w:r>
    </w:p>
    <w:p w14:paraId="1A6545DB" w14:textId="77777777" w:rsidR="00376204" w:rsidRPr="00376204" w:rsidRDefault="00376204" w:rsidP="0037620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Theme="majorHAnsi" w:hAnsiTheme="majorHAnsi" w:cstheme="majorHAnsi"/>
        </w:rPr>
      </w:pPr>
      <w:r w:rsidRPr="00376204">
        <w:rPr>
          <w:rStyle w:val="Strong"/>
          <w:rFonts w:asciiTheme="majorHAnsi" w:hAnsiTheme="majorHAnsi" w:cstheme="majorHAnsi"/>
        </w:rPr>
        <w:t>A</w:t>
      </w:r>
      <w:r w:rsidRPr="00376204">
        <w:rPr>
          <w:rFonts w:asciiTheme="majorHAnsi" w:hAnsiTheme="majorHAnsi" w:cstheme="majorHAnsi"/>
        </w:rPr>
        <w:t>ddition</w:t>
      </w:r>
    </w:p>
    <w:p w14:paraId="3A359822" w14:textId="77777777" w:rsidR="00376204" w:rsidRPr="00376204" w:rsidRDefault="00376204" w:rsidP="00376204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Theme="majorHAnsi" w:hAnsiTheme="majorHAnsi" w:cstheme="majorHAnsi"/>
        </w:rPr>
      </w:pPr>
      <w:r w:rsidRPr="00376204">
        <w:rPr>
          <w:rStyle w:val="Strong"/>
          <w:rFonts w:asciiTheme="majorHAnsi" w:hAnsiTheme="majorHAnsi" w:cstheme="majorHAnsi"/>
        </w:rPr>
        <w:t>S</w:t>
      </w:r>
      <w:r w:rsidRPr="00376204">
        <w:rPr>
          <w:rFonts w:asciiTheme="majorHAnsi" w:hAnsiTheme="majorHAnsi" w:cstheme="majorHAnsi"/>
        </w:rPr>
        <w:t>ubtraction</w:t>
      </w:r>
    </w:p>
    <w:p w14:paraId="351A2552" w14:textId="142A244C" w:rsidR="00376204" w:rsidRPr="00376204" w:rsidRDefault="00376204" w:rsidP="00376204">
      <w:pPr>
        <w:spacing w:before="100" w:beforeAutospacing="1" w:after="100" w:afterAutospacing="1"/>
        <w:rPr>
          <w:i/>
          <w:iCs/>
        </w:rPr>
      </w:pPr>
      <w:r w:rsidRPr="00A83D77">
        <w:rPr>
          <w:rFonts w:asciiTheme="majorHAnsi" w:hAnsiTheme="majorHAnsi" w:cstheme="majorHAnsi"/>
          <w:i/>
          <w:iCs/>
        </w:rPr>
        <w:t>Example without brackets:</w:t>
      </w:r>
      <w:r w:rsidR="004A3396">
        <w:rPr>
          <w:rFonts w:ascii="Segoe UI Emoji" w:hAnsi="Segoe UI Emoji" w:cs="Segoe UI Emoji"/>
          <w:i/>
          <w:iCs/>
        </w:rPr>
        <w:br/>
      </w:r>
      <w:r w:rsidR="00252916" w:rsidRPr="00252916">
        <w:rPr>
          <w:i/>
          <w:iCs/>
          <w:noProof/>
        </w:rPr>
        <w:drawing>
          <wp:inline distT="0" distB="0" distL="0" distR="0" wp14:anchorId="299C3E38" wp14:editId="15B7C9E7">
            <wp:extent cx="2588168" cy="472965"/>
            <wp:effectExtent l="0" t="0" r="3175" b="3810"/>
            <wp:docPr id="4903814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38144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609303" cy="476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2658">
        <w:rPr>
          <w:rFonts w:asciiTheme="majorHAnsi" w:hAnsiTheme="majorHAnsi" w:cstheme="majorHAnsi"/>
          <w:i/>
          <w:iCs/>
        </w:rPr>
        <w:br/>
        <w:t>(multiplication happen first)</w:t>
      </w:r>
    </w:p>
    <w:p w14:paraId="64DA2053" w14:textId="2FCADA6C" w:rsidR="00376204" w:rsidRDefault="00A83D77" w:rsidP="00327917">
      <w:pPr>
        <w:rPr>
          <w:rFonts w:asciiTheme="majorHAnsi" w:hAnsiTheme="majorHAnsi" w:cstheme="majorHAnsi"/>
          <w:i/>
          <w:iCs/>
        </w:rPr>
      </w:pPr>
      <w:r>
        <w:rPr>
          <w:rFonts w:asciiTheme="majorHAnsi" w:hAnsiTheme="majorHAnsi" w:cstheme="majorHAnsi"/>
          <w:i/>
          <w:iCs/>
        </w:rPr>
        <w:br/>
      </w:r>
      <w:r w:rsidRPr="00A83D77">
        <w:rPr>
          <w:rFonts w:asciiTheme="majorHAnsi" w:hAnsiTheme="majorHAnsi" w:cstheme="majorHAnsi"/>
          <w:i/>
          <w:iCs/>
        </w:rPr>
        <w:t>Example with brackets:</w:t>
      </w:r>
      <w:r>
        <w:rPr>
          <w:rFonts w:asciiTheme="majorHAnsi" w:hAnsiTheme="majorHAnsi" w:cstheme="majorHAnsi"/>
          <w:i/>
          <w:iCs/>
        </w:rPr>
        <w:br/>
      </w:r>
      <w:r w:rsidRPr="00A83D77">
        <w:rPr>
          <w:rFonts w:asciiTheme="majorHAnsi" w:hAnsiTheme="majorHAnsi" w:cstheme="majorHAnsi"/>
          <w:i/>
          <w:iCs/>
          <w:noProof/>
        </w:rPr>
        <w:drawing>
          <wp:inline distT="0" distB="0" distL="0" distR="0" wp14:anchorId="7109C488" wp14:editId="550CF6B3">
            <wp:extent cx="2478896" cy="425669"/>
            <wp:effectExtent l="0" t="0" r="0" b="0"/>
            <wp:docPr id="1209291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929179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498869" cy="429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2658">
        <w:rPr>
          <w:rFonts w:asciiTheme="majorHAnsi" w:hAnsiTheme="majorHAnsi" w:cstheme="majorHAnsi"/>
          <w:i/>
          <w:iCs/>
        </w:rPr>
        <w:br/>
        <w:t>(Brackets happen first)</w:t>
      </w:r>
    </w:p>
    <w:p w14:paraId="498315D9" w14:textId="657DB99F" w:rsidR="003D0AF4" w:rsidRPr="00F137D7" w:rsidRDefault="002060B0" w:rsidP="003D0AF4">
      <w:pPr>
        <w:rPr>
          <w:rFonts w:asciiTheme="majorHAnsi" w:hAnsiTheme="majorHAnsi" w:cstheme="majorHAnsi"/>
          <w:b/>
          <w:bCs/>
          <w:color w:val="00B050"/>
        </w:rPr>
      </w:pPr>
      <w:r>
        <w:rPr>
          <w:rFonts w:asciiTheme="majorHAnsi" w:hAnsiTheme="majorHAnsi" w:cstheme="majorHAnsi"/>
          <w:i/>
          <w:iCs/>
        </w:rPr>
        <w:br/>
      </w:r>
      <w:r w:rsidR="00CB5E32" w:rsidRPr="00CB5E32">
        <w:rPr>
          <w:rFonts w:asciiTheme="majorHAnsi" w:hAnsiTheme="majorHAnsi" w:cstheme="majorHAnsi"/>
          <w:b/>
          <w:bCs/>
          <w:color w:val="FF0000"/>
        </w:rPr>
        <w:t>Activity (Complete this in RED)</w:t>
      </w:r>
      <w:r w:rsidR="003D0AF4" w:rsidRPr="00F137D7">
        <w:rPr>
          <w:rFonts w:asciiTheme="majorHAnsi" w:hAnsiTheme="majorHAnsi" w:cstheme="majorHAnsi"/>
          <w:b/>
          <w:bCs/>
          <w:color w:val="00B050"/>
        </w:rPr>
        <w:br/>
        <w:t xml:space="preserve">Using the website: </w:t>
      </w:r>
      <w:hyperlink r:id="rId29" w:history="1">
        <w:r w:rsidR="003D0AF4" w:rsidRPr="00F137D7">
          <w:rPr>
            <w:rStyle w:val="Hyperlink"/>
            <w:color w:val="00B050"/>
          </w:rPr>
          <w:t>Online Python - IDE, Editor, Compiler, Interpreter</w:t>
        </w:r>
      </w:hyperlink>
      <w:r w:rsidR="003D0AF4" w:rsidRPr="00F137D7">
        <w:rPr>
          <w:color w:val="00B050"/>
        </w:rPr>
        <w:t xml:space="preserve"> complete the tasks below and evidence this with screenshots.</w:t>
      </w:r>
    </w:p>
    <w:p w14:paraId="4DC41C4D" w14:textId="77777777" w:rsidR="001651A7" w:rsidRPr="00F137D7" w:rsidRDefault="003E0ED2" w:rsidP="00327917">
      <w:pPr>
        <w:rPr>
          <w:rFonts w:asciiTheme="majorHAnsi" w:hAnsiTheme="majorHAnsi" w:cstheme="majorHAnsi"/>
          <w:color w:val="00B050"/>
        </w:rPr>
      </w:pPr>
      <w:r w:rsidRPr="00F137D7">
        <w:rPr>
          <w:rFonts w:asciiTheme="majorHAnsi" w:hAnsiTheme="majorHAnsi" w:cstheme="majorHAnsi"/>
          <w:color w:val="00B050"/>
        </w:rPr>
        <w:t>- Create 3 different arithmetic calculations involving addition, subtraction, multiplication, and division.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E91AD1" w:rsidRPr="00F137D7" w14:paraId="7F0EA5A5" w14:textId="77777777" w:rsidTr="00903D01">
        <w:tc>
          <w:tcPr>
            <w:tcW w:w="8856" w:type="dxa"/>
          </w:tcPr>
          <w:p w14:paraId="644D2844" w14:textId="505E0BB5" w:rsidR="00354E83" w:rsidRPr="00F137D7" w:rsidRDefault="00A76060" w:rsidP="00903D01">
            <w:pPr>
              <w:rPr>
                <w:rFonts w:asciiTheme="majorHAnsi" w:hAnsiTheme="majorHAnsi" w:cstheme="majorHAnsi"/>
                <w:color w:val="00B050"/>
              </w:rPr>
            </w:pPr>
            <w:r w:rsidRPr="00A76060">
              <w:rPr>
                <w:rFonts w:asciiTheme="majorHAnsi" w:hAnsiTheme="majorHAnsi" w:cstheme="majorHAnsi"/>
                <w:b/>
                <w:bCs/>
                <w:color w:val="FF0000"/>
              </w:rPr>
              <w:t>Place your screenshot of the code here.</w:t>
            </w:r>
            <w:r w:rsidRPr="00A76060">
              <w:rPr>
                <w:rFonts w:asciiTheme="majorHAnsi" w:hAnsiTheme="majorHAnsi" w:cstheme="majorHAnsi"/>
                <w:color w:val="FF0000"/>
              </w:rPr>
              <w:t xml:space="preserve"> (Screenshots can be taken by pressing </w:t>
            </w:r>
            <w:proofErr w:type="spellStart"/>
            <w:r w:rsidRPr="00A76060">
              <w:rPr>
                <w:rFonts w:asciiTheme="majorHAnsi" w:hAnsiTheme="majorHAnsi" w:cstheme="majorHAnsi"/>
                <w:color w:val="FF0000"/>
              </w:rPr>
              <w:t>prtscrn</w:t>
            </w:r>
            <w:proofErr w:type="spellEnd"/>
            <w:r w:rsidRPr="00A76060">
              <w:rPr>
                <w:rFonts w:asciiTheme="majorHAnsi" w:hAnsiTheme="majorHAnsi" w:cstheme="majorHAnsi"/>
                <w:color w:val="FF0000"/>
              </w:rPr>
              <w:t xml:space="preserve"> next to F12 and </w:t>
            </w:r>
            <w:proofErr w:type="gramStart"/>
            <w:r w:rsidRPr="00A76060">
              <w:rPr>
                <w:rFonts w:asciiTheme="majorHAnsi" w:hAnsiTheme="majorHAnsi" w:cstheme="majorHAnsi"/>
                <w:color w:val="FF0000"/>
              </w:rPr>
              <w:t>pasting, or</w:t>
            </w:r>
            <w:proofErr w:type="gramEnd"/>
            <w:r w:rsidRPr="00A76060">
              <w:rPr>
                <w:rFonts w:asciiTheme="majorHAnsi" w:hAnsiTheme="majorHAnsi" w:cstheme="majorHAnsi"/>
                <w:color w:val="FF0000"/>
              </w:rPr>
              <w:t xml:space="preserve"> using the snipping tool).</w:t>
            </w:r>
          </w:p>
        </w:tc>
      </w:tr>
    </w:tbl>
    <w:p w14:paraId="23CBDFB5" w14:textId="77777777" w:rsidR="00354E83" w:rsidRPr="00F137D7" w:rsidRDefault="00354E83" w:rsidP="00327917">
      <w:pPr>
        <w:rPr>
          <w:rFonts w:asciiTheme="majorHAnsi" w:hAnsiTheme="majorHAnsi" w:cstheme="majorHAnsi"/>
          <w:color w:val="00B050"/>
        </w:rPr>
      </w:pPr>
    </w:p>
    <w:p w14:paraId="777EA04B" w14:textId="12D6FAEF" w:rsidR="001651A7" w:rsidRPr="00F137D7" w:rsidRDefault="003E0ED2" w:rsidP="005C270C">
      <w:pPr>
        <w:rPr>
          <w:rFonts w:asciiTheme="majorHAnsi" w:hAnsiTheme="majorHAnsi" w:cstheme="majorHAnsi"/>
          <w:color w:val="00B050"/>
        </w:rPr>
      </w:pPr>
      <w:r w:rsidRPr="00F137D7">
        <w:rPr>
          <w:rFonts w:asciiTheme="majorHAnsi" w:hAnsiTheme="majorHAnsi" w:cstheme="majorHAnsi"/>
          <w:color w:val="00B050"/>
        </w:rPr>
        <w:t xml:space="preserve">- </w:t>
      </w:r>
      <w:r w:rsidR="005C270C" w:rsidRPr="00F137D7">
        <w:rPr>
          <w:rFonts w:asciiTheme="majorHAnsi" w:hAnsiTheme="majorHAnsi" w:cstheme="majorHAnsi"/>
          <w:color w:val="00B050"/>
        </w:rPr>
        <w:t>Program to practice MOD and DIV:</w:t>
      </w:r>
      <w:r w:rsidR="005C270C" w:rsidRPr="00F137D7">
        <w:rPr>
          <w:rFonts w:asciiTheme="majorHAnsi" w:hAnsiTheme="majorHAnsi" w:cstheme="majorHAnsi"/>
          <w:color w:val="00B050"/>
        </w:rPr>
        <w:br/>
      </w:r>
      <w:r w:rsidR="005C270C" w:rsidRPr="00F137D7">
        <w:rPr>
          <w:rFonts w:asciiTheme="majorHAnsi" w:hAnsiTheme="majorHAnsi" w:cstheme="majorHAnsi"/>
          <w:color w:val="00B050"/>
        </w:rPr>
        <w:br/>
        <w:t xml:space="preserve">You bought a packet of </w:t>
      </w:r>
      <w:r w:rsidR="00E3520B" w:rsidRPr="00F137D7">
        <w:rPr>
          <w:rFonts w:asciiTheme="majorHAnsi" w:hAnsiTheme="majorHAnsi" w:cstheme="majorHAnsi"/>
          <w:color w:val="00B050"/>
        </w:rPr>
        <w:t>sweets;</w:t>
      </w:r>
      <w:r w:rsidR="00EE2EAF" w:rsidRPr="00F137D7">
        <w:rPr>
          <w:rFonts w:asciiTheme="majorHAnsi" w:hAnsiTheme="majorHAnsi" w:cstheme="majorHAnsi"/>
          <w:color w:val="00B050"/>
        </w:rPr>
        <w:t xml:space="preserve"> it </w:t>
      </w:r>
      <w:r w:rsidR="00E3520B" w:rsidRPr="00F137D7">
        <w:rPr>
          <w:rFonts w:asciiTheme="majorHAnsi" w:hAnsiTheme="majorHAnsi" w:cstheme="majorHAnsi"/>
          <w:color w:val="00B050"/>
        </w:rPr>
        <w:t>contains</w:t>
      </w:r>
      <w:r w:rsidR="00EE2EAF" w:rsidRPr="00F137D7">
        <w:rPr>
          <w:rFonts w:asciiTheme="majorHAnsi" w:hAnsiTheme="majorHAnsi" w:cstheme="majorHAnsi"/>
          <w:color w:val="00B050"/>
        </w:rPr>
        <w:t xml:space="preserve"> 88 </w:t>
      </w:r>
      <w:r w:rsidR="00E3520B" w:rsidRPr="00F137D7">
        <w:rPr>
          <w:rFonts w:asciiTheme="majorHAnsi" w:hAnsiTheme="majorHAnsi" w:cstheme="majorHAnsi"/>
          <w:color w:val="00B050"/>
        </w:rPr>
        <w:t>sweets,</w:t>
      </w:r>
      <w:r w:rsidR="00EE2EAF" w:rsidRPr="00F137D7">
        <w:rPr>
          <w:rFonts w:asciiTheme="majorHAnsi" w:hAnsiTheme="majorHAnsi" w:cstheme="majorHAnsi"/>
          <w:color w:val="00B050"/>
        </w:rPr>
        <w:t xml:space="preserve"> </w:t>
      </w:r>
      <w:r w:rsidR="005C270C" w:rsidRPr="00F137D7">
        <w:rPr>
          <w:rFonts w:asciiTheme="majorHAnsi" w:hAnsiTheme="majorHAnsi" w:cstheme="majorHAnsi"/>
          <w:color w:val="00B050"/>
        </w:rPr>
        <w:t xml:space="preserve">and </w:t>
      </w:r>
      <w:r w:rsidR="00EE2EAF" w:rsidRPr="00F137D7">
        <w:rPr>
          <w:rFonts w:asciiTheme="majorHAnsi" w:hAnsiTheme="majorHAnsi" w:cstheme="majorHAnsi"/>
          <w:color w:val="00B050"/>
        </w:rPr>
        <w:t xml:space="preserve">you </w:t>
      </w:r>
      <w:r w:rsidR="005C270C" w:rsidRPr="00F137D7">
        <w:rPr>
          <w:rFonts w:asciiTheme="majorHAnsi" w:hAnsiTheme="majorHAnsi" w:cstheme="majorHAnsi"/>
          <w:color w:val="00B050"/>
        </w:rPr>
        <w:t xml:space="preserve">want to share them equally between your </w:t>
      </w:r>
      <w:r w:rsidR="00EE2EAF" w:rsidRPr="00F137D7">
        <w:rPr>
          <w:rFonts w:asciiTheme="majorHAnsi" w:hAnsiTheme="majorHAnsi" w:cstheme="majorHAnsi"/>
          <w:color w:val="00B050"/>
        </w:rPr>
        <w:t xml:space="preserve">6 </w:t>
      </w:r>
      <w:r w:rsidR="005C270C" w:rsidRPr="00F137D7">
        <w:rPr>
          <w:rFonts w:asciiTheme="majorHAnsi" w:hAnsiTheme="majorHAnsi" w:cstheme="majorHAnsi"/>
          <w:color w:val="00B050"/>
        </w:rPr>
        <w:t>friends.</w:t>
      </w:r>
      <w:r w:rsidR="005C270C" w:rsidRPr="00F137D7">
        <w:rPr>
          <w:rFonts w:asciiTheme="majorHAnsi" w:hAnsiTheme="majorHAnsi" w:cstheme="majorHAnsi"/>
          <w:color w:val="00B050"/>
        </w:rPr>
        <w:br/>
        <w:t>You want to know:</w:t>
      </w:r>
      <w:r w:rsidR="00EE2EAF" w:rsidRPr="00F137D7">
        <w:rPr>
          <w:rFonts w:asciiTheme="majorHAnsi" w:hAnsiTheme="majorHAnsi" w:cstheme="majorHAnsi"/>
          <w:color w:val="00B050"/>
        </w:rPr>
        <w:br/>
      </w:r>
      <w:r w:rsidR="00EE2EAF" w:rsidRPr="00F137D7">
        <w:rPr>
          <w:rFonts w:asciiTheme="majorHAnsi" w:hAnsiTheme="majorHAnsi" w:cstheme="majorHAnsi"/>
          <w:color w:val="00B050"/>
        </w:rPr>
        <w:lastRenderedPageBreak/>
        <w:t xml:space="preserve">How many sweets </w:t>
      </w:r>
      <w:r w:rsidR="00EE2EAF" w:rsidRPr="00F137D7">
        <w:rPr>
          <w:rStyle w:val="Strong"/>
          <w:rFonts w:asciiTheme="majorHAnsi" w:hAnsiTheme="majorHAnsi" w:cstheme="majorHAnsi"/>
          <w:color w:val="00B050"/>
        </w:rPr>
        <w:t>each person gets</w:t>
      </w:r>
      <w:r w:rsidR="00EE2EAF" w:rsidRPr="00F137D7">
        <w:rPr>
          <w:rFonts w:asciiTheme="majorHAnsi" w:hAnsiTheme="majorHAnsi" w:cstheme="majorHAnsi"/>
          <w:color w:val="00B050"/>
        </w:rPr>
        <w:t xml:space="preserve"> (DIV)</w:t>
      </w:r>
      <w:r w:rsidR="00EE2EAF" w:rsidRPr="00F137D7">
        <w:rPr>
          <w:rFonts w:asciiTheme="majorHAnsi" w:hAnsiTheme="majorHAnsi" w:cstheme="majorHAnsi"/>
          <w:color w:val="00B050"/>
        </w:rPr>
        <w:br/>
        <w:t xml:space="preserve">How many sweets are </w:t>
      </w:r>
      <w:r w:rsidR="00EE2EAF" w:rsidRPr="00F137D7">
        <w:rPr>
          <w:rFonts w:asciiTheme="majorHAnsi" w:hAnsiTheme="majorHAnsi" w:cstheme="majorHAnsi"/>
          <w:b/>
          <w:bCs/>
          <w:color w:val="00B050"/>
        </w:rPr>
        <w:t>left over</w:t>
      </w:r>
      <w:r w:rsidR="00EE2EAF" w:rsidRPr="00F137D7">
        <w:rPr>
          <w:rFonts w:asciiTheme="majorHAnsi" w:hAnsiTheme="majorHAnsi" w:cstheme="majorHAnsi"/>
          <w:color w:val="00B050"/>
        </w:rPr>
        <w:t xml:space="preserve"> (MOD)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E91AD1" w:rsidRPr="00F137D7" w14:paraId="0C17FC08" w14:textId="77777777" w:rsidTr="00903D01">
        <w:tc>
          <w:tcPr>
            <w:tcW w:w="8856" w:type="dxa"/>
          </w:tcPr>
          <w:p w14:paraId="048F64BB" w14:textId="2407D73B" w:rsidR="00354E83" w:rsidRPr="00F137D7" w:rsidRDefault="00A76060" w:rsidP="00903D01">
            <w:pPr>
              <w:rPr>
                <w:rFonts w:asciiTheme="majorHAnsi" w:hAnsiTheme="majorHAnsi" w:cstheme="majorHAnsi"/>
                <w:color w:val="00B050"/>
              </w:rPr>
            </w:pPr>
            <w:r w:rsidRPr="00A76060">
              <w:rPr>
                <w:rFonts w:asciiTheme="majorHAnsi" w:hAnsiTheme="majorHAnsi" w:cstheme="majorHAnsi"/>
                <w:b/>
                <w:bCs/>
                <w:color w:val="FF0000"/>
              </w:rPr>
              <w:t>Place your screenshot of the code here.</w:t>
            </w:r>
            <w:r w:rsidRPr="00A76060">
              <w:rPr>
                <w:rFonts w:asciiTheme="majorHAnsi" w:hAnsiTheme="majorHAnsi" w:cstheme="majorHAnsi"/>
                <w:color w:val="FF0000"/>
              </w:rPr>
              <w:t xml:space="preserve"> (Screenshots can be taken by pressing </w:t>
            </w:r>
            <w:proofErr w:type="spellStart"/>
            <w:r w:rsidRPr="00A76060">
              <w:rPr>
                <w:rFonts w:asciiTheme="majorHAnsi" w:hAnsiTheme="majorHAnsi" w:cstheme="majorHAnsi"/>
                <w:color w:val="FF0000"/>
              </w:rPr>
              <w:t>prtscrn</w:t>
            </w:r>
            <w:proofErr w:type="spellEnd"/>
            <w:r w:rsidRPr="00A76060">
              <w:rPr>
                <w:rFonts w:asciiTheme="majorHAnsi" w:hAnsiTheme="majorHAnsi" w:cstheme="majorHAnsi"/>
                <w:color w:val="FF0000"/>
              </w:rPr>
              <w:t xml:space="preserve"> next to F12 and </w:t>
            </w:r>
            <w:proofErr w:type="gramStart"/>
            <w:r w:rsidRPr="00A76060">
              <w:rPr>
                <w:rFonts w:asciiTheme="majorHAnsi" w:hAnsiTheme="majorHAnsi" w:cstheme="majorHAnsi"/>
                <w:color w:val="FF0000"/>
              </w:rPr>
              <w:t>pasting, or</w:t>
            </w:r>
            <w:proofErr w:type="gramEnd"/>
            <w:r w:rsidRPr="00A76060">
              <w:rPr>
                <w:rFonts w:asciiTheme="majorHAnsi" w:hAnsiTheme="majorHAnsi" w:cstheme="majorHAnsi"/>
                <w:color w:val="FF0000"/>
              </w:rPr>
              <w:t xml:space="preserve"> using the snipping tool).</w:t>
            </w:r>
          </w:p>
        </w:tc>
      </w:tr>
    </w:tbl>
    <w:p w14:paraId="71311F6C" w14:textId="77777777" w:rsidR="00354E83" w:rsidRPr="00F137D7" w:rsidRDefault="00354E83" w:rsidP="00327917">
      <w:pPr>
        <w:rPr>
          <w:rFonts w:asciiTheme="majorHAnsi" w:hAnsiTheme="majorHAnsi" w:cstheme="majorHAnsi"/>
          <w:color w:val="00B050"/>
        </w:rPr>
      </w:pPr>
    </w:p>
    <w:p w14:paraId="1F159196" w14:textId="77777777" w:rsidR="00E91AD1" w:rsidRPr="00F137D7" w:rsidRDefault="003E0ED2" w:rsidP="00E91AD1">
      <w:pPr>
        <w:spacing w:before="100" w:beforeAutospacing="1" w:after="100" w:afterAutospacing="1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hAnsiTheme="majorHAnsi" w:cstheme="majorHAnsi"/>
          <w:color w:val="00B050"/>
        </w:rPr>
        <w:t xml:space="preserve">- Challenge: </w:t>
      </w:r>
      <w:r w:rsidR="00E91AD1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You are responsible for </w:t>
      </w:r>
      <w:r w:rsidR="00E91AD1" w:rsidRPr="00F137D7">
        <w:rPr>
          <w:rFonts w:asciiTheme="majorHAnsi" w:eastAsia="Times New Roman" w:hAnsiTheme="majorHAnsi" w:cstheme="majorHAnsi"/>
          <w:b/>
          <w:bCs/>
          <w:color w:val="00B050"/>
          <w:lang w:val="en-GB" w:eastAsia="en-GB"/>
        </w:rPr>
        <w:t>setting up a classroom</w:t>
      </w:r>
      <w:r w:rsidR="00E91AD1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 for a special event.</w:t>
      </w:r>
      <w:r w:rsidR="00E91AD1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br/>
        <w:t>There are:</w:t>
      </w:r>
    </w:p>
    <w:p w14:paraId="197EF75F" w14:textId="77777777" w:rsidR="00E91AD1" w:rsidRPr="00F137D7" w:rsidRDefault="00E91AD1" w:rsidP="00E91AD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b/>
          <w:bCs/>
          <w:color w:val="00B050"/>
          <w:lang w:val="en-GB" w:eastAsia="en-GB"/>
        </w:rPr>
        <w:t>135 chairs</w:t>
      </w: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 available in the school storeroom.</w:t>
      </w:r>
    </w:p>
    <w:p w14:paraId="36E4B3C1" w14:textId="77777777" w:rsidR="00E91AD1" w:rsidRPr="00F137D7" w:rsidRDefault="00E91AD1" w:rsidP="00E91AD1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You want to arrange them into </w:t>
      </w:r>
      <w:r w:rsidRPr="00F137D7">
        <w:rPr>
          <w:rFonts w:asciiTheme="majorHAnsi" w:eastAsia="Times New Roman" w:hAnsiTheme="majorHAnsi" w:cstheme="majorHAnsi"/>
          <w:b/>
          <w:bCs/>
          <w:color w:val="00B050"/>
          <w:lang w:val="en-GB" w:eastAsia="en-GB"/>
        </w:rPr>
        <w:t>rows of 8 chairs per row</w:t>
      </w: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.</w:t>
      </w:r>
    </w:p>
    <w:p w14:paraId="7ED0CE73" w14:textId="23080C43" w:rsidR="00E91AD1" w:rsidRPr="00F137D7" w:rsidRDefault="00E91AD1" w:rsidP="00E91AD1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Your tasks:</w:t>
      </w:r>
    </w:p>
    <w:p w14:paraId="2B8CFBBA" w14:textId="77777777" w:rsidR="00E91AD1" w:rsidRPr="00F137D7" w:rsidRDefault="00E91AD1" w:rsidP="00E91A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Calculate </w:t>
      </w:r>
      <w:r w:rsidRPr="00F137D7">
        <w:rPr>
          <w:rFonts w:asciiTheme="majorHAnsi" w:eastAsia="Times New Roman" w:hAnsiTheme="majorHAnsi" w:cstheme="majorHAnsi"/>
          <w:b/>
          <w:bCs/>
          <w:color w:val="00B050"/>
          <w:lang w:val="en-GB" w:eastAsia="en-GB"/>
        </w:rPr>
        <w:t>how many full rows</w:t>
      </w: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 you can set up (use </w:t>
      </w:r>
      <w:r w:rsidRPr="00F137D7">
        <w:rPr>
          <w:rFonts w:asciiTheme="majorHAnsi" w:eastAsia="Times New Roman" w:hAnsiTheme="majorHAnsi" w:cstheme="majorHAnsi"/>
          <w:b/>
          <w:bCs/>
          <w:color w:val="00B050"/>
          <w:lang w:val="en-GB" w:eastAsia="en-GB"/>
        </w:rPr>
        <w:t>DIV //</w:t>
      </w: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).</w:t>
      </w:r>
    </w:p>
    <w:p w14:paraId="5AA1E26A" w14:textId="77777777" w:rsidR="00E91AD1" w:rsidRPr="00F137D7" w:rsidRDefault="00E91AD1" w:rsidP="00E91A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Calculate </w:t>
      </w:r>
      <w:r w:rsidRPr="00F137D7">
        <w:rPr>
          <w:rFonts w:asciiTheme="majorHAnsi" w:eastAsia="Times New Roman" w:hAnsiTheme="majorHAnsi" w:cstheme="majorHAnsi"/>
          <w:b/>
          <w:bCs/>
          <w:color w:val="00B050"/>
          <w:lang w:val="en-GB" w:eastAsia="en-GB"/>
        </w:rPr>
        <w:t>how many chairs</w:t>
      </w: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 will be </w:t>
      </w:r>
      <w:r w:rsidRPr="00F137D7">
        <w:rPr>
          <w:rFonts w:asciiTheme="majorHAnsi" w:eastAsia="Times New Roman" w:hAnsiTheme="majorHAnsi" w:cstheme="majorHAnsi"/>
          <w:b/>
          <w:bCs/>
          <w:color w:val="00B050"/>
          <w:lang w:val="en-GB" w:eastAsia="en-GB"/>
        </w:rPr>
        <w:t>left over</w:t>
      </w: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 without a row (use </w:t>
      </w:r>
      <w:r w:rsidRPr="00F137D7">
        <w:rPr>
          <w:rFonts w:asciiTheme="majorHAnsi" w:eastAsia="Times New Roman" w:hAnsiTheme="majorHAnsi" w:cstheme="majorHAnsi"/>
          <w:b/>
          <w:bCs/>
          <w:color w:val="00B050"/>
          <w:lang w:val="en-GB" w:eastAsia="en-GB"/>
        </w:rPr>
        <w:t>MOD %</w:t>
      </w: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).</w:t>
      </w:r>
    </w:p>
    <w:p w14:paraId="0F77E02A" w14:textId="77777777" w:rsidR="00E91AD1" w:rsidRPr="00F137D7" w:rsidRDefault="00E91AD1" w:rsidP="00E91AD1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Display a clear message to show:</w:t>
      </w:r>
    </w:p>
    <w:p w14:paraId="04DF7511" w14:textId="77777777" w:rsidR="00E91AD1" w:rsidRPr="00F137D7" w:rsidRDefault="00E91AD1" w:rsidP="00E91AD1">
      <w:pPr>
        <w:numPr>
          <w:ilvl w:val="1"/>
          <w:numId w:val="16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Number of full rows</w:t>
      </w:r>
    </w:p>
    <w:p w14:paraId="0B9ABD6F" w14:textId="77777777" w:rsidR="00E91AD1" w:rsidRPr="00F137D7" w:rsidRDefault="00E91AD1" w:rsidP="00E91AD1">
      <w:pPr>
        <w:numPr>
          <w:ilvl w:val="1"/>
          <w:numId w:val="16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Number of leftover chairs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137D7" w:rsidRPr="00F137D7" w14:paraId="70A40560" w14:textId="77777777" w:rsidTr="00903D01">
        <w:tc>
          <w:tcPr>
            <w:tcW w:w="8856" w:type="dxa"/>
          </w:tcPr>
          <w:p w14:paraId="36F1ADC4" w14:textId="22D47CA3" w:rsidR="00E91AD1" w:rsidRPr="00F137D7" w:rsidRDefault="00A76060" w:rsidP="00903D01">
            <w:pPr>
              <w:rPr>
                <w:rFonts w:asciiTheme="majorHAnsi" w:hAnsiTheme="majorHAnsi" w:cstheme="majorHAnsi"/>
                <w:color w:val="00B050"/>
              </w:rPr>
            </w:pPr>
            <w:r w:rsidRPr="00A76060">
              <w:rPr>
                <w:rFonts w:asciiTheme="majorHAnsi" w:hAnsiTheme="majorHAnsi" w:cstheme="majorHAnsi"/>
                <w:b/>
                <w:bCs/>
                <w:color w:val="FF0000"/>
              </w:rPr>
              <w:t>Place your screenshot of the code here.</w:t>
            </w:r>
            <w:r w:rsidRPr="00A76060">
              <w:rPr>
                <w:rFonts w:asciiTheme="majorHAnsi" w:hAnsiTheme="majorHAnsi" w:cstheme="majorHAnsi"/>
                <w:color w:val="FF0000"/>
              </w:rPr>
              <w:t xml:space="preserve"> (Screenshots can be taken by pressing </w:t>
            </w:r>
            <w:proofErr w:type="spellStart"/>
            <w:r w:rsidRPr="00A76060">
              <w:rPr>
                <w:rFonts w:asciiTheme="majorHAnsi" w:hAnsiTheme="majorHAnsi" w:cstheme="majorHAnsi"/>
                <w:color w:val="FF0000"/>
              </w:rPr>
              <w:t>prtscrn</w:t>
            </w:r>
            <w:proofErr w:type="spellEnd"/>
            <w:r w:rsidRPr="00A76060">
              <w:rPr>
                <w:rFonts w:asciiTheme="majorHAnsi" w:hAnsiTheme="majorHAnsi" w:cstheme="majorHAnsi"/>
                <w:color w:val="FF0000"/>
              </w:rPr>
              <w:t xml:space="preserve"> next to F12 and </w:t>
            </w:r>
            <w:proofErr w:type="gramStart"/>
            <w:r w:rsidRPr="00A76060">
              <w:rPr>
                <w:rFonts w:asciiTheme="majorHAnsi" w:hAnsiTheme="majorHAnsi" w:cstheme="majorHAnsi"/>
                <w:color w:val="FF0000"/>
              </w:rPr>
              <w:t>pasting, or</w:t>
            </w:r>
            <w:proofErr w:type="gramEnd"/>
            <w:r w:rsidRPr="00A76060">
              <w:rPr>
                <w:rFonts w:asciiTheme="majorHAnsi" w:hAnsiTheme="majorHAnsi" w:cstheme="majorHAnsi"/>
                <w:color w:val="FF0000"/>
              </w:rPr>
              <w:t xml:space="preserve"> using the snipping tool).</w:t>
            </w:r>
          </w:p>
        </w:tc>
      </w:tr>
    </w:tbl>
    <w:p w14:paraId="4FD853C8" w14:textId="4A61FDE7" w:rsidR="001651A7" w:rsidRPr="00327917" w:rsidRDefault="001651A7" w:rsidP="00327917">
      <w:pPr>
        <w:rPr>
          <w:rFonts w:asciiTheme="majorHAnsi" w:hAnsiTheme="majorHAnsi" w:cstheme="majorHAnsi"/>
        </w:rPr>
      </w:pPr>
    </w:p>
    <w:p w14:paraId="39130748" w14:textId="75E28C8B" w:rsidR="001651A7" w:rsidRPr="003040DF" w:rsidRDefault="003E0ED2" w:rsidP="003040DF">
      <w:pPr>
        <w:jc w:val="center"/>
        <w:rPr>
          <w:rFonts w:ascii="Poppins" w:hAnsi="Poppins" w:cs="Poppins"/>
          <w:b/>
          <w:bCs/>
          <w:sz w:val="32"/>
          <w:szCs w:val="32"/>
        </w:rPr>
      </w:pPr>
      <w:r w:rsidRPr="003040DF">
        <w:rPr>
          <w:rFonts w:ascii="Poppins" w:hAnsi="Poppins" w:cs="Poppins"/>
          <w:b/>
          <w:bCs/>
          <w:sz w:val="32"/>
          <w:szCs w:val="32"/>
        </w:rPr>
        <w:t xml:space="preserve">Section </w:t>
      </w:r>
      <w:r w:rsidR="00CB5E32">
        <w:rPr>
          <w:rFonts w:ascii="Poppins" w:hAnsi="Poppins" w:cs="Poppins"/>
          <w:b/>
          <w:bCs/>
          <w:sz w:val="32"/>
          <w:szCs w:val="32"/>
        </w:rPr>
        <w:t>6</w:t>
      </w:r>
      <w:r w:rsidRPr="003040DF">
        <w:rPr>
          <w:rFonts w:ascii="Poppins" w:hAnsi="Poppins" w:cs="Poppins"/>
          <w:b/>
          <w:bCs/>
          <w:sz w:val="32"/>
          <w:szCs w:val="32"/>
        </w:rPr>
        <w:t>: Selection (IF, ELIF, ELSE)</w:t>
      </w:r>
    </w:p>
    <w:p w14:paraId="11095668" w14:textId="2728B7BC" w:rsidR="00C46428" w:rsidRPr="00C46428" w:rsidRDefault="00C46428" w:rsidP="00C46428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C46428">
        <w:rPr>
          <w:rFonts w:asciiTheme="majorHAnsi" w:eastAsia="Times New Roman" w:hAnsiTheme="majorHAnsi" w:cstheme="majorHAnsi"/>
          <w:b/>
          <w:bCs/>
          <w:lang w:val="en-GB" w:eastAsia="en-GB"/>
        </w:rPr>
        <w:t>Selection</w:t>
      </w:r>
      <w:r w:rsidR="006626E7">
        <w:rPr>
          <w:rFonts w:asciiTheme="majorHAnsi" w:eastAsia="Times New Roman" w:hAnsiTheme="majorHAnsi" w:cstheme="majorHAnsi"/>
          <w:lang w:val="en-GB" w:eastAsia="en-GB"/>
        </w:rPr>
        <w:t>:</w:t>
      </w:r>
      <w:r w:rsidR="006626E7">
        <w:rPr>
          <w:rFonts w:asciiTheme="majorHAnsi" w:eastAsia="Times New Roman" w:hAnsiTheme="majorHAnsi" w:cstheme="majorHAnsi"/>
          <w:lang w:val="en-GB" w:eastAsia="en-GB"/>
        </w:rPr>
        <w:br/>
        <w:t xml:space="preserve">Selection </w:t>
      </w:r>
      <w:r w:rsidRPr="00C46428">
        <w:rPr>
          <w:rFonts w:asciiTheme="majorHAnsi" w:eastAsia="Times New Roman" w:hAnsiTheme="majorHAnsi" w:cstheme="majorHAnsi"/>
          <w:lang w:val="en-GB" w:eastAsia="en-GB"/>
        </w:rPr>
        <w:t xml:space="preserve">is a programming technique where your program </w:t>
      </w:r>
      <w:r w:rsidRPr="00C46428">
        <w:rPr>
          <w:rFonts w:asciiTheme="majorHAnsi" w:eastAsia="Times New Roman" w:hAnsiTheme="majorHAnsi" w:cstheme="majorHAnsi"/>
          <w:b/>
          <w:bCs/>
          <w:lang w:val="en-GB" w:eastAsia="en-GB"/>
        </w:rPr>
        <w:t>decides</w:t>
      </w:r>
      <w:r w:rsidRPr="00C46428">
        <w:rPr>
          <w:rFonts w:asciiTheme="majorHAnsi" w:eastAsia="Times New Roman" w:hAnsiTheme="majorHAnsi" w:cstheme="majorHAnsi"/>
          <w:lang w:val="en-GB" w:eastAsia="en-GB"/>
        </w:rPr>
        <w:t xml:space="preserve"> based on a </w:t>
      </w:r>
      <w:r w:rsidRPr="00C46428">
        <w:rPr>
          <w:rFonts w:asciiTheme="majorHAnsi" w:eastAsia="Times New Roman" w:hAnsiTheme="majorHAnsi" w:cstheme="majorHAnsi"/>
          <w:b/>
          <w:bCs/>
          <w:lang w:val="en-GB" w:eastAsia="en-GB"/>
        </w:rPr>
        <w:t>conditio</w:t>
      </w:r>
      <w:r>
        <w:rPr>
          <w:rFonts w:asciiTheme="majorHAnsi" w:eastAsia="Times New Roman" w:hAnsiTheme="majorHAnsi" w:cstheme="majorHAnsi"/>
          <w:b/>
          <w:bCs/>
          <w:lang w:val="en-GB" w:eastAsia="en-GB"/>
        </w:rPr>
        <w:t>n using IF, ELIF and ELSE.</w:t>
      </w:r>
      <w:r w:rsidR="007D382D">
        <w:rPr>
          <w:rFonts w:asciiTheme="majorHAnsi" w:eastAsia="Times New Roman" w:hAnsiTheme="majorHAnsi" w:cstheme="majorHAnsi"/>
          <w:lang w:val="en-GB" w:eastAsia="en-GB"/>
        </w:rPr>
        <w:t xml:space="preserve"> </w:t>
      </w:r>
      <w:r w:rsidRPr="00C46428">
        <w:rPr>
          <w:rFonts w:asciiTheme="majorHAnsi" w:eastAsia="Times New Roman" w:hAnsiTheme="majorHAnsi" w:cstheme="majorHAnsi"/>
          <w:lang w:val="en-GB" w:eastAsia="en-GB"/>
        </w:rPr>
        <w:t xml:space="preserve">Depending on whether a condition is </w:t>
      </w:r>
      <w:r w:rsidRPr="00C46428">
        <w:rPr>
          <w:rFonts w:asciiTheme="majorHAnsi" w:eastAsia="Times New Roman" w:hAnsiTheme="majorHAnsi" w:cstheme="majorHAnsi"/>
          <w:b/>
          <w:bCs/>
          <w:lang w:val="en-GB" w:eastAsia="en-GB"/>
        </w:rPr>
        <w:t>True</w:t>
      </w:r>
      <w:r w:rsidRPr="00C46428">
        <w:rPr>
          <w:rFonts w:asciiTheme="majorHAnsi" w:eastAsia="Times New Roman" w:hAnsiTheme="majorHAnsi" w:cstheme="majorHAnsi"/>
          <w:lang w:val="en-GB" w:eastAsia="en-GB"/>
        </w:rPr>
        <w:t xml:space="preserve"> or </w:t>
      </w:r>
      <w:r w:rsidRPr="00C46428">
        <w:rPr>
          <w:rFonts w:asciiTheme="majorHAnsi" w:eastAsia="Times New Roman" w:hAnsiTheme="majorHAnsi" w:cstheme="majorHAnsi"/>
          <w:b/>
          <w:bCs/>
          <w:lang w:val="en-GB" w:eastAsia="en-GB"/>
        </w:rPr>
        <w:t>False</w:t>
      </w:r>
      <w:r w:rsidRPr="00C46428">
        <w:rPr>
          <w:rFonts w:asciiTheme="majorHAnsi" w:eastAsia="Times New Roman" w:hAnsiTheme="majorHAnsi" w:cstheme="majorHAnsi"/>
          <w:lang w:val="en-GB" w:eastAsia="en-GB"/>
        </w:rPr>
        <w:t>, the program will choose different paths or different actions.</w:t>
      </w:r>
    </w:p>
    <w:p w14:paraId="2E4497D1" w14:textId="67109495" w:rsidR="00C46428" w:rsidRDefault="00C46428" w:rsidP="00C46428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bCs/>
          <w:lang w:val="en-GB" w:eastAsia="en-GB"/>
        </w:rPr>
      </w:pPr>
      <w:r w:rsidRPr="00C46428">
        <w:rPr>
          <w:rFonts w:asciiTheme="majorHAnsi" w:eastAsia="Times New Roman" w:hAnsiTheme="majorHAnsi" w:cstheme="majorHAnsi"/>
          <w:b/>
          <w:bCs/>
          <w:lang w:val="en-GB" w:eastAsia="en-GB"/>
        </w:rPr>
        <w:t>Simple explanation:</w:t>
      </w:r>
      <w:r w:rsidRPr="00C46428">
        <w:rPr>
          <w:rFonts w:asciiTheme="majorHAnsi" w:eastAsia="Times New Roman" w:hAnsiTheme="majorHAnsi" w:cstheme="majorHAnsi"/>
          <w:lang w:val="en-GB" w:eastAsia="en-GB"/>
        </w:rPr>
        <w:br/>
        <w:t>If something is true, do this. If not, do something else.</w:t>
      </w:r>
    </w:p>
    <w:p w14:paraId="3D920FEC" w14:textId="3E9E78E5" w:rsidR="007D382D" w:rsidRDefault="007D382D" w:rsidP="00C46428">
      <w:pPr>
        <w:spacing w:before="100" w:beforeAutospacing="1" w:after="100" w:afterAutospacing="1" w:line="240" w:lineRule="auto"/>
        <w:rPr>
          <w:rFonts w:asciiTheme="majorHAnsi" w:hAnsiTheme="majorHAnsi" w:cstheme="majorHAnsi"/>
        </w:rPr>
      </w:pPr>
      <w:r w:rsidRPr="007D382D">
        <w:rPr>
          <w:rFonts w:asciiTheme="majorHAnsi" w:hAnsiTheme="majorHAnsi" w:cstheme="majorHAnsi"/>
        </w:rPr>
        <w:t>Without selection, a program would only run the same way every time.</w:t>
      </w:r>
      <w:r w:rsidRPr="007D382D">
        <w:rPr>
          <w:rFonts w:asciiTheme="majorHAnsi" w:hAnsiTheme="majorHAnsi" w:cstheme="majorHAnsi"/>
        </w:rPr>
        <w:br/>
        <w:t xml:space="preserve">Selection makes your programs </w:t>
      </w:r>
      <w:r w:rsidRPr="007D382D">
        <w:rPr>
          <w:rStyle w:val="Strong"/>
          <w:rFonts w:asciiTheme="majorHAnsi" w:hAnsiTheme="majorHAnsi" w:cstheme="majorHAnsi"/>
        </w:rPr>
        <w:t>interactive</w:t>
      </w:r>
      <w:r w:rsidRPr="007D382D">
        <w:rPr>
          <w:rFonts w:asciiTheme="majorHAnsi" w:hAnsiTheme="majorHAnsi" w:cstheme="majorHAnsi"/>
        </w:rPr>
        <w:t xml:space="preserve">, </w:t>
      </w:r>
      <w:r w:rsidRPr="007D382D">
        <w:rPr>
          <w:rStyle w:val="Strong"/>
          <w:rFonts w:asciiTheme="majorHAnsi" w:hAnsiTheme="majorHAnsi" w:cstheme="majorHAnsi"/>
        </w:rPr>
        <w:t>responsive</w:t>
      </w:r>
      <w:r w:rsidRPr="007D382D">
        <w:rPr>
          <w:rFonts w:asciiTheme="majorHAnsi" w:hAnsiTheme="majorHAnsi" w:cstheme="majorHAnsi"/>
        </w:rPr>
        <w:t xml:space="preserve">, and </w:t>
      </w:r>
      <w:r w:rsidRPr="007D382D">
        <w:rPr>
          <w:rStyle w:val="Strong"/>
          <w:rFonts w:asciiTheme="majorHAnsi" w:hAnsiTheme="majorHAnsi" w:cstheme="majorHAnsi"/>
        </w:rPr>
        <w:t>smart</w:t>
      </w:r>
      <w:r w:rsidRPr="007D382D">
        <w:rPr>
          <w:rFonts w:asciiTheme="majorHAnsi" w:hAnsiTheme="majorHAnsi" w:cstheme="majorHAnsi"/>
        </w:rPr>
        <w:t xml:space="preserve"> by choosing what happens based on inputs or calculations.</w:t>
      </w:r>
    </w:p>
    <w:p w14:paraId="46C2AD71" w14:textId="601D7898" w:rsidR="003E0DE8" w:rsidRPr="003E0DE8" w:rsidRDefault="006626E7" w:rsidP="00C46428">
      <w:pPr>
        <w:spacing w:before="100" w:beforeAutospacing="1" w:after="100" w:afterAutospacing="1" w:line="240" w:lineRule="auto"/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br/>
      </w:r>
      <w:r w:rsidR="003E0DE8" w:rsidRPr="003E0DE8">
        <w:rPr>
          <w:rFonts w:asciiTheme="majorHAnsi" w:hAnsiTheme="majorHAnsi" w:cstheme="majorHAnsi"/>
          <w:b/>
          <w:bCs/>
        </w:rPr>
        <w:t>How selection works:</w:t>
      </w:r>
    </w:p>
    <w:p w14:paraId="3E28E498" w14:textId="77777777" w:rsidR="005C5525" w:rsidRPr="005C5525" w:rsidRDefault="005C5525" w:rsidP="005C5525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5C5525">
        <w:rPr>
          <w:rFonts w:asciiTheme="majorHAnsi" w:eastAsia="Times New Roman" w:hAnsiTheme="majorHAnsi" w:cstheme="majorHAnsi"/>
          <w:lang w:val="en-GB" w:eastAsia="en-GB"/>
        </w:rPr>
        <w:t xml:space="preserve">Python checks conditions </w:t>
      </w:r>
      <w:r w:rsidRPr="005C5525">
        <w:rPr>
          <w:rFonts w:asciiTheme="majorHAnsi" w:eastAsia="Times New Roman" w:hAnsiTheme="majorHAnsi" w:cstheme="majorHAnsi"/>
          <w:b/>
          <w:bCs/>
          <w:lang w:val="en-GB" w:eastAsia="en-GB"/>
        </w:rPr>
        <w:t>one at a time</w:t>
      </w:r>
      <w:r w:rsidRPr="005C5525">
        <w:rPr>
          <w:rFonts w:asciiTheme="majorHAnsi" w:eastAsia="Times New Roman" w:hAnsiTheme="majorHAnsi" w:cstheme="majorHAnsi"/>
          <w:lang w:val="en-GB" w:eastAsia="en-GB"/>
        </w:rPr>
        <w:t>:</w:t>
      </w:r>
    </w:p>
    <w:p w14:paraId="41D662C7" w14:textId="77777777" w:rsidR="005C5525" w:rsidRPr="005C5525" w:rsidRDefault="005C5525" w:rsidP="005C552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5C5525">
        <w:rPr>
          <w:rFonts w:asciiTheme="majorHAnsi" w:eastAsia="Times New Roman" w:hAnsiTheme="majorHAnsi" w:cstheme="majorHAnsi"/>
          <w:lang w:val="en-GB" w:eastAsia="en-GB"/>
        </w:rPr>
        <w:t xml:space="preserve">If the </w:t>
      </w:r>
      <w:r w:rsidRPr="005C5525">
        <w:rPr>
          <w:rFonts w:asciiTheme="majorHAnsi" w:eastAsia="Times New Roman" w:hAnsiTheme="majorHAnsi" w:cstheme="majorHAnsi"/>
          <w:b/>
          <w:bCs/>
          <w:color w:val="FF0000"/>
          <w:lang w:val="en-GB" w:eastAsia="en-GB"/>
        </w:rPr>
        <w:t>if</w:t>
      </w:r>
      <w:r w:rsidRPr="005C5525">
        <w:rPr>
          <w:rFonts w:asciiTheme="majorHAnsi" w:eastAsia="Times New Roman" w:hAnsiTheme="majorHAnsi" w:cstheme="majorHAnsi"/>
          <w:lang w:val="en-GB" w:eastAsia="en-GB"/>
        </w:rPr>
        <w:t xml:space="preserve"> condition is </w:t>
      </w:r>
      <w:r w:rsidRPr="005C5525">
        <w:rPr>
          <w:rFonts w:asciiTheme="majorHAnsi" w:eastAsia="Times New Roman" w:hAnsiTheme="majorHAnsi" w:cstheme="majorHAnsi"/>
          <w:b/>
          <w:bCs/>
          <w:lang w:val="en-GB" w:eastAsia="en-GB"/>
        </w:rPr>
        <w:t>True</w:t>
      </w:r>
      <w:r w:rsidRPr="005C5525">
        <w:rPr>
          <w:rFonts w:asciiTheme="majorHAnsi" w:eastAsia="Times New Roman" w:hAnsiTheme="majorHAnsi" w:cstheme="majorHAnsi"/>
          <w:lang w:val="en-GB" w:eastAsia="en-GB"/>
        </w:rPr>
        <w:t>, it runs the indented code underneath.</w:t>
      </w:r>
    </w:p>
    <w:p w14:paraId="589831AD" w14:textId="77777777" w:rsidR="005C5525" w:rsidRPr="005C5525" w:rsidRDefault="005C5525" w:rsidP="005C552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5C5525">
        <w:rPr>
          <w:rFonts w:asciiTheme="majorHAnsi" w:eastAsia="Times New Roman" w:hAnsiTheme="majorHAnsi" w:cstheme="majorHAnsi"/>
          <w:lang w:val="en-GB" w:eastAsia="en-GB"/>
        </w:rPr>
        <w:t xml:space="preserve">If </w:t>
      </w:r>
      <w:proofErr w:type="spellStart"/>
      <w:r w:rsidRPr="005C5525">
        <w:rPr>
          <w:rFonts w:asciiTheme="majorHAnsi" w:eastAsia="Times New Roman" w:hAnsiTheme="majorHAnsi" w:cstheme="majorHAnsi"/>
          <w:b/>
          <w:bCs/>
          <w:color w:val="FF0000"/>
          <w:lang w:val="en-GB" w:eastAsia="en-GB"/>
        </w:rPr>
        <w:t>if</w:t>
      </w:r>
      <w:proofErr w:type="spellEnd"/>
      <w:r w:rsidRPr="005C5525">
        <w:rPr>
          <w:rFonts w:asciiTheme="majorHAnsi" w:eastAsia="Times New Roman" w:hAnsiTheme="majorHAnsi" w:cstheme="majorHAnsi"/>
          <w:lang w:val="en-GB" w:eastAsia="en-GB"/>
        </w:rPr>
        <w:t xml:space="preserve"> is False, it checks the </w:t>
      </w:r>
      <w:proofErr w:type="spellStart"/>
      <w:r w:rsidRPr="005C5525">
        <w:rPr>
          <w:rFonts w:asciiTheme="majorHAnsi" w:eastAsia="Times New Roman" w:hAnsiTheme="majorHAnsi" w:cstheme="majorHAnsi"/>
          <w:b/>
          <w:bCs/>
          <w:color w:val="FF0000"/>
          <w:lang w:val="en-GB" w:eastAsia="en-GB"/>
        </w:rPr>
        <w:t>elif</w:t>
      </w:r>
      <w:proofErr w:type="spellEnd"/>
      <w:r w:rsidRPr="005C5525">
        <w:rPr>
          <w:rFonts w:asciiTheme="majorHAnsi" w:eastAsia="Times New Roman" w:hAnsiTheme="majorHAnsi" w:cstheme="majorHAnsi"/>
          <w:lang w:val="en-GB" w:eastAsia="en-GB"/>
        </w:rPr>
        <w:t xml:space="preserve"> (else if) conditions, one by one.</w:t>
      </w:r>
    </w:p>
    <w:p w14:paraId="61B69B54" w14:textId="77777777" w:rsidR="005C5525" w:rsidRPr="005C5525" w:rsidRDefault="005C5525" w:rsidP="005C5525">
      <w:pPr>
        <w:numPr>
          <w:ilvl w:val="0"/>
          <w:numId w:val="17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5C5525">
        <w:rPr>
          <w:rFonts w:asciiTheme="majorHAnsi" w:eastAsia="Times New Roman" w:hAnsiTheme="majorHAnsi" w:cstheme="majorHAnsi"/>
          <w:lang w:val="en-GB" w:eastAsia="en-GB"/>
        </w:rPr>
        <w:lastRenderedPageBreak/>
        <w:t xml:space="preserve">If no </w:t>
      </w:r>
      <w:r w:rsidRPr="005C5525">
        <w:rPr>
          <w:rFonts w:asciiTheme="majorHAnsi" w:eastAsia="Times New Roman" w:hAnsiTheme="majorHAnsi" w:cstheme="majorHAnsi"/>
          <w:b/>
          <w:bCs/>
          <w:color w:val="FF0000"/>
          <w:lang w:val="en-GB" w:eastAsia="en-GB"/>
        </w:rPr>
        <w:t>if</w:t>
      </w:r>
      <w:r w:rsidRPr="005C5525">
        <w:rPr>
          <w:rFonts w:asciiTheme="majorHAnsi" w:eastAsia="Times New Roman" w:hAnsiTheme="majorHAnsi" w:cstheme="majorHAnsi"/>
          <w:lang w:val="en-GB" w:eastAsia="en-GB"/>
        </w:rPr>
        <w:t xml:space="preserve"> or </w:t>
      </w:r>
      <w:proofErr w:type="spellStart"/>
      <w:r w:rsidRPr="005C5525">
        <w:rPr>
          <w:rFonts w:asciiTheme="majorHAnsi" w:eastAsia="Times New Roman" w:hAnsiTheme="majorHAnsi" w:cstheme="majorHAnsi"/>
          <w:b/>
          <w:bCs/>
          <w:color w:val="FF0000"/>
          <w:lang w:val="en-GB" w:eastAsia="en-GB"/>
        </w:rPr>
        <w:t>elif</w:t>
      </w:r>
      <w:proofErr w:type="spellEnd"/>
      <w:r w:rsidRPr="005C5525">
        <w:rPr>
          <w:rFonts w:asciiTheme="majorHAnsi" w:eastAsia="Times New Roman" w:hAnsiTheme="majorHAnsi" w:cstheme="majorHAnsi"/>
          <w:lang w:val="en-GB" w:eastAsia="en-GB"/>
        </w:rPr>
        <w:t xml:space="preserve"> condition is True, the </w:t>
      </w:r>
      <w:r w:rsidRPr="005C5525">
        <w:rPr>
          <w:rFonts w:asciiTheme="majorHAnsi" w:eastAsia="Times New Roman" w:hAnsiTheme="majorHAnsi" w:cstheme="majorHAnsi"/>
          <w:b/>
          <w:bCs/>
          <w:color w:val="FF0000"/>
          <w:lang w:val="en-GB" w:eastAsia="en-GB"/>
        </w:rPr>
        <w:t>else</w:t>
      </w:r>
      <w:r w:rsidRPr="005C5525">
        <w:rPr>
          <w:rFonts w:asciiTheme="majorHAnsi" w:eastAsia="Times New Roman" w:hAnsiTheme="majorHAnsi" w:cstheme="majorHAnsi"/>
          <w:lang w:val="en-GB" w:eastAsia="en-GB"/>
        </w:rPr>
        <w:t xml:space="preserve"> code runs automatically.</w:t>
      </w:r>
    </w:p>
    <w:p w14:paraId="3EF55A76" w14:textId="25CA18A3" w:rsidR="003E0DE8" w:rsidRPr="008045B8" w:rsidRDefault="008045B8" w:rsidP="00C46428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i/>
          <w:iCs/>
          <w:lang w:val="en-GB" w:eastAsia="en-GB"/>
        </w:rPr>
      </w:pPr>
      <w:r w:rsidRPr="008045B8">
        <w:rPr>
          <w:rFonts w:asciiTheme="majorHAnsi" w:eastAsia="Times New Roman" w:hAnsiTheme="majorHAnsi" w:cstheme="majorHAnsi"/>
          <w:i/>
          <w:iCs/>
          <w:lang w:val="en-GB" w:eastAsia="en-GB"/>
        </w:rPr>
        <w:t>Example:</w:t>
      </w:r>
    </w:p>
    <w:p w14:paraId="2334E276" w14:textId="4C974758" w:rsidR="008045B8" w:rsidRPr="00C46428" w:rsidRDefault="008045B8" w:rsidP="00C46428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8045B8">
        <w:rPr>
          <w:rFonts w:asciiTheme="majorHAnsi" w:eastAsia="Times New Roman" w:hAnsiTheme="majorHAnsi" w:cstheme="majorHAnsi"/>
          <w:noProof/>
          <w:lang w:val="en-GB" w:eastAsia="en-GB"/>
        </w:rPr>
        <w:drawing>
          <wp:inline distT="0" distB="0" distL="0" distR="0" wp14:anchorId="6298E42B" wp14:editId="331D198D">
            <wp:extent cx="2019869" cy="1501400"/>
            <wp:effectExtent l="0" t="0" r="0" b="3810"/>
            <wp:docPr id="177197416" name="Picture 1" descr="A screen shot of a compute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197416" name="Picture 1" descr="A screen shot of a computer code&#10;&#10;Description automatically generated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028620" cy="1507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050234" w14:textId="77777777" w:rsidR="003C6603" w:rsidRPr="003C6603" w:rsidRDefault="003C6603" w:rsidP="003C660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3C6603">
        <w:rPr>
          <w:rFonts w:asciiTheme="majorHAnsi" w:eastAsia="Times New Roman" w:hAnsiTheme="majorHAnsi" w:cstheme="majorHAnsi"/>
          <w:b/>
          <w:bCs/>
          <w:lang w:val="en-GB" w:eastAsia="en-GB"/>
        </w:rPr>
        <w:t>Explanation:</w:t>
      </w:r>
    </w:p>
    <w:p w14:paraId="62324374" w14:textId="77777777" w:rsidR="003C6603" w:rsidRPr="003C6603" w:rsidRDefault="003C6603" w:rsidP="003C660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3C6603">
        <w:rPr>
          <w:rFonts w:asciiTheme="majorHAnsi" w:eastAsia="Times New Roman" w:hAnsiTheme="majorHAnsi" w:cstheme="majorHAnsi"/>
          <w:lang w:val="en-GB" w:eastAsia="en-GB"/>
        </w:rPr>
        <w:t>If score &gt; 90, print "Grade 9"</w:t>
      </w:r>
    </w:p>
    <w:p w14:paraId="3D52ACAE" w14:textId="77777777" w:rsidR="003C6603" w:rsidRPr="003C6603" w:rsidRDefault="003C6603" w:rsidP="003C6603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3C6603">
        <w:rPr>
          <w:rFonts w:asciiTheme="majorHAnsi" w:eastAsia="Times New Roman" w:hAnsiTheme="majorHAnsi" w:cstheme="majorHAnsi"/>
          <w:lang w:val="en-GB" w:eastAsia="en-GB"/>
        </w:rPr>
        <w:t>If not, but score &gt; 70, print "Grade 7"</w:t>
      </w:r>
    </w:p>
    <w:p w14:paraId="152D5B3B" w14:textId="4D8A7628" w:rsidR="00E31C11" w:rsidRPr="00E31C11" w:rsidRDefault="003C6603" w:rsidP="00E31C11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3C6603">
        <w:rPr>
          <w:rFonts w:asciiTheme="majorHAnsi" w:eastAsia="Times New Roman" w:hAnsiTheme="majorHAnsi" w:cstheme="majorHAnsi"/>
          <w:lang w:val="en-GB" w:eastAsia="en-GB"/>
        </w:rPr>
        <w:t>If neither, print "Grade 5"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40"/>
        <w:gridCol w:w="5590"/>
      </w:tblGrid>
      <w:tr w:rsidR="00022AC0" w:rsidRPr="00E31C11" w14:paraId="605E39D4" w14:textId="77777777" w:rsidTr="00E31C11">
        <w:tc>
          <w:tcPr>
            <w:tcW w:w="0" w:type="auto"/>
            <w:hideMark/>
          </w:tcPr>
          <w:p w14:paraId="2E580CFE" w14:textId="77777777" w:rsidR="00E31C11" w:rsidRPr="00E31C11" w:rsidRDefault="00E31C11" w:rsidP="00E31C11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</w:pPr>
            <w:r w:rsidRPr="00E31C11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Rule</w:t>
            </w:r>
          </w:p>
        </w:tc>
        <w:tc>
          <w:tcPr>
            <w:tcW w:w="0" w:type="auto"/>
            <w:hideMark/>
          </w:tcPr>
          <w:p w14:paraId="02F732A3" w14:textId="77777777" w:rsidR="00E31C11" w:rsidRPr="00E31C11" w:rsidRDefault="00E31C11" w:rsidP="00E31C11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</w:pPr>
            <w:r w:rsidRPr="00E31C11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Explanation</w:t>
            </w:r>
          </w:p>
        </w:tc>
      </w:tr>
      <w:tr w:rsidR="00022AC0" w:rsidRPr="00E31C11" w14:paraId="5BA1F3BB" w14:textId="77777777" w:rsidTr="00E31C11">
        <w:tc>
          <w:tcPr>
            <w:tcW w:w="0" w:type="auto"/>
            <w:hideMark/>
          </w:tcPr>
          <w:p w14:paraId="19DD7713" w14:textId="54527652" w:rsidR="00E31C11" w:rsidRPr="00E31C11" w:rsidRDefault="00E31C11" w:rsidP="00E31C11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E31C11">
              <w:rPr>
                <w:rFonts w:asciiTheme="majorHAnsi" w:eastAsia="Times New Roman" w:hAnsiTheme="majorHAnsi" w:cstheme="majorHAnsi"/>
                <w:lang w:val="en-GB" w:eastAsia="en-GB"/>
              </w:rPr>
              <w:t xml:space="preserve">Always use a </w:t>
            </w:r>
            <w:r w:rsidRPr="00E31C11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colon:</w:t>
            </w:r>
          </w:p>
        </w:tc>
        <w:tc>
          <w:tcPr>
            <w:tcW w:w="0" w:type="auto"/>
            <w:hideMark/>
          </w:tcPr>
          <w:p w14:paraId="602DE473" w14:textId="77777777" w:rsidR="00E31C11" w:rsidRPr="00E31C11" w:rsidRDefault="00E31C11" w:rsidP="00E31C11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E31C11">
              <w:rPr>
                <w:rFonts w:asciiTheme="majorHAnsi" w:eastAsia="Times New Roman" w:hAnsiTheme="majorHAnsi" w:cstheme="majorHAnsi"/>
                <w:lang w:val="en-GB" w:eastAsia="en-GB"/>
              </w:rPr>
              <w:t xml:space="preserve">After if, </w:t>
            </w:r>
            <w:proofErr w:type="spellStart"/>
            <w:r w:rsidRPr="00E31C11">
              <w:rPr>
                <w:rFonts w:asciiTheme="majorHAnsi" w:eastAsia="Times New Roman" w:hAnsiTheme="majorHAnsi" w:cstheme="majorHAnsi"/>
                <w:lang w:val="en-GB" w:eastAsia="en-GB"/>
              </w:rPr>
              <w:t>elif</w:t>
            </w:r>
            <w:proofErr w:type="spellEnd"/>
            <w:r w:rsidRPr="00E31C11">
              <w:rPr>
                <w:rFonts w:asciiTheme="majorHAnsi" w:eastAsia="Times New Roman" w:hAnsiTheme="majorHAnsi" w:cstheme="majorHAnsi"/>
                <w:lang w:val="en-GB" w:eastAsia="en-GB"/>
              </w:rPr>
              <w:t>, or else, you must use a colon.</w:t>
            </w:r>
          </w:p>
        </w:tc>
      </w:tr>
      <w:tr w:rsidR="00022AC0" w:rsidRPr="00E31C11" w14:paraId="5152870F" w14:textId="77777777" w:rsidTr="00E31C11">
        <w:tc>
          <w:tcPr>
            <w:tcW w:w="0" w:type="auto"/>
            <w:hideMark/>
          </w:tcPr>
          <w:p w14:paraId="6F10329C" w14:textId="77777777" w:rsidR="00E31C11" w:rsidRPr="00E31C11" w:rsidRDefault="00E31C11" w:rsidP="00E31C11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E31C11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Indent the next line</w:t>
            </w:r>
          </w:p>
        </w:tc>
        <w:tc>
          <w:tcPr>
            <w:tcW w:w="0" w:type="auto"/>
            <w:hideMark/>
          </w:tcPr>
          <w:p w14:paraId="5B72772B" w14:textId="16E5237B" w:rsidR="00E31C11" w:rsidRPr="00E31C11" w:rsidRDefault="00E31C11" w:rsidP="00E31C11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E31C11">
              <w:rPr>
                <w:rFonts w:asciiTheme="majorHAnsi" w:eastAsia="Times New Roman" w:hAnsiTheme="majorHAnsi" w:cstheme="majorHAnsi"/>
                <w:lang w:val="en-GB" w:eastAsia="en-GB"/>
              </w:rPr>
              <w:t>After the colon, the code inside the decision is indented.</w:t>
            </w:r>
            <w:r w:rsidR="00022AC0">
              <w:rPr>
                <w:rFonts w:asciiTheme="majorHAnsi" w:eastAsia="Times New Roman" w:hAnsiTheme="majorHAnsi" w:cstheme="majorHAnsi"/>
                <w:lang w:val="en-GB" w:eastAsia="en-GB"/>
              </w:rPr>
              <w:t xml:space="preserve"> Failure to use indents results in a syntax error.</w:t>
            </w:r>
          </w:p>
        </w:tc>
      </w:tr>
      <w:tr w:rsidR="00022AC0" w:rsidRPr="00E31C11" w14:paraId="5B7A8D87" w14:textId="77777777" w:rsidTr="00E31C11">
        <w:tc>
          <w:tcPr>
            <w:tcW w:w="0" w:type="auto"/>
            <w:hideMark/>
          </w:tcPr>
          <w:p w14:paraId="66142D81" w14:textId="77777777" w:rsidR="00E31C11" w:rsidRPr="00E31C11" w:rsidRDefault="00E31C11" w:rsidP="00E31C11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E31C11">
              <w:rPr>
                <w:rFonts w:asciiTheme="majorHAnsi" w:eastAsia="Times New Roman" w:hAnsiTheme="majorHAnsi" w:cstheme="majorHAnsi"/>
                <w:lang w:val="en-GB" w:eastAsia="en-GB"/>
              </w:rPr>
              <w:t xml:space="preserve">Indent using </w:t>
            </w:r>
            <w:r w:rsidRPr="00E31C11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4 spaces</w:t>
            </w:r>
            <w:r w:rsidRPr="00E31C11">
              <w:rPr>
                <w:rFonts w:asciiTheme="majorHAnsi" w:eastAsia="Times New Roman" w:hAnsiTheme="majorHAnsi" w:cstheme="majorHAnsi"/>
                <w:lang w:val="en-GB" w:eastAsia="en-GB"/>
              </w:rPr>
              <w:t xml:space="preserve"> or </w:t>
            </w:r>
            <w:r w:rsidRPr="00E31C11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Tab</w:t>
            </w:r>
          </w:p>
        </w:tc>
        <w:tc>
          <w:tcPr>
            <w:tcW w:w="0" w:type="auto"/>
            <w:hideMark/>
          </w:tcPr>
          <w:p w14:paraId="2F228CA6" w14:textId="77777777" w:rsidR="00E31C11" w:rsidRPr="00E31C11" w:rsidRDefault="00E31C11" w:rsidP="00E31C11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E31C11">
              <w:rPr>
                <w:rFonts w:asciiTheme="majorHAnsi" w:eastAsia="Times New Roman" w:hAnsiTheme="majorHAnsi" w:cstheme="majorHAnsi"/>
                <w:lang w:val="en-GB" w:eastAsia="en-GB"/>
              </w:rPr>
              <w:t>Python needs indents to group code together.</w:t>
            </w:r>
          </w:p>
        </w:tc>
      </w:tr>
      <w:tr w:rsidR="00022AC0" w:rsidRPr="00E31C11" w14:paraId="66160B01" w14:textId="77777777" w:rsidTr="00E31C11">
        <w:tc>
          <w:tcPr>
            <w:tcW w:w="0" w:type="auto"/>
            <w:hideMark/>
          </w:tcPr>
          <w:p w14:paraId="079449FD" w14:textId="77777777" w:rsidR="00E31C11" w:rsidRPr="00E31C11" w:rsidRDefault="00E31C11" w:rsidP="00E31C11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E31C11">
              <w:rPr>
                <w:rFonts w:asciiTheme="majorHAnsi" w:eastAsia="Times New Roman" w:hAnsiTheme="majorHAnsi" w:cstheme="majorHAnsi"/>
                <w:lang w:val="en-GB" w:eastAsia="en-GB"/>
              </w:rPr>
              <w:t xml:space="preserve">Use </w:t>
            </w:r>
            <w:r w:rsidRPr="00E31C11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comparison operators</w:t>
            </w:r>
            <w:r w:rsidRPr="00E31C11">
              <w:rPr>
                <w:rFonts w:asciiTheme="majorHAnsi" w:eastAsia="Times New Roman" w:hAnsiTheme="majorHAnsi" w:cstheme="majorHAnsi"/>
                <w:lang w:val="en-GB" w:eastAsia="en-GB"/>
              </w:rPr>
              <w:t xml:space="preserve"> like ==, &gt;, &lt;, &gt;=, &lt;=</w:t>
            </w:r>
            <w:proofErr w:type="gramStart"/>
            <w:r w:rsidRPr="00E31C11">
              <w:rPr>
                <w:rFonts w:asciiTheme="majorHAnsi" w:eastAsia="Times New Roman" w:hAnsiTheme="majorHAnsi" w:cstheme="majorHAnsi"/>
                <w:lang w:val="en-GB" w:eastAsia="en-GB"/>
              </w:rPr>
              <w:t>, !</w:t>
            </w:r>
            <w:proofErr w:type="gramEnd"/>
            <w:r w:rsidRPr="00E31C11">
              <w:rPr>
                <w:rFonts w:asciiTheme="majorHAnsi" w:eastAsia="Times New Roman" w:hAnsiTheme="majorHAnsi" w:cstheme="majorHAnsi"/>
                <w:lang w:val="en-GB" w:eastAsia="en-GB"/>
              </w:rPr>
              <w:t>=</w:t>
            </w:r>
          </w:p>
        </w:tc>
        <w:tc>
          <w:tcPr>
            <w:tcW w:w="0" w:type="auto"/>
            <w:hideMark/>
          </w:tcPr>
          <w:p w14:paraId="5EE72F7F" w14:textId="77777777" w:rsidR="00E31C11" w:rsidRPr="00E31C11" w:rsidRDefault="00E31C11" w:rsidP="00E31C11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E31C11">
              <w:rPr>
                <w:rFonts w:asciiTheme="majorHAnsi" w:eastAsia="Times New Roman" w:hAnsiTheme="majorHAnsi" w:cstheme="majorHAnsi"/>
                <w:lang w:val="en-GB" w:eastAsia="en-GB"/>
              </w:rPr>
              <w:t>For checking conditions.</w:t>
            </w:r>
          </w:p>
        </w:tc>
      </w:tr>
    </w:tbl>
    <w:p w14:paraId="51513B8F" w14:textId="549233A4" w:rsidR="00022AC0" w:rsidRDefault="00284D95" w:rsidP="00022AC0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bCs/>
          <w:lang w:val="en-GB" w:eastAsia="en-GB"/>
        </w:rPr>
      </w:pPr>
      <w:r w:rsidRPr="00284D95"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63360" behindDoc="1" locked="0" layoutInCell="1" allowOverlap="1" wp14:anchorId="01B7AA84" wp14:editId="47DC6972">
            <wp:simplePos x="0" y="0"/>
            <wp:positionH relativeFrom="column">
              <wp:posOffset>2003746</wp:posOffset>
            </wp:positionH>
            <wp:positionV relativeFrom="paragraph">
              <wp:posOffset>450215</wp:posOffset>
            </wp:positionV>
            <wp:extent cx="3658111" cy="1400370"/>
            <wp:effectExtent l="0" t="0" r="0" b="0"/>
            <wp:wrapTight wrapText="bothSides">
              <wp:wrapPolygon edited="0">
                <wp:start x="0" y="0"/>
                <wp:lineTo x="0" y="21159"/>
                <wp:lineTo x="21488" y="21159"/>
                <wp:lineTo x="21488" y="0"/>
                <wp:lineTo x="0" y="0"/>
              </wp:wrapPolygon>
            </wp:wrapTight>
            <wp:docPr id="1211187965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1187965" name="Picture 1" descr="A screenshot of a computer&#10;&#10;Description automatically generated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658111" cy="1400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7BFD" w:rsidRPr="00A17BFD">
        <w:rPr>
          <w:rFonts w:asciiTheme="majorHAnsi" w:eastAsia="Times New Roman" w:hAnsiTheme="majorHAnsi" w:cstheme="majorHAnsi"/>
          <w:noProof/>
          <w:lang w:val="en-GB" w:eastAsia="en-GB"/>
        </w:rPr>
        <w:drawing>
          <wp:anchor distT="0" distB="0" distL="114300" distR="114300" simplePos="0" relativeHeight="251662336" behindDoc="1" locked="0" layoutInCell="1" allowOverlap="1" wp14:anchorId="7A5FE640" wp14:editId="58A1283F">
            <wp:simplePos x="0" y="0"/>
            <wp:positionH relativeFrom="margin">
              <wp:align>left</wp:align>
            </wp:positionH>
            <wp:positionV relativeFrom="paragraph">
              <wp:posOffset>523685</wp:posOffset>
            </wp:positionV>
            <wp:extent cx="1733550" cy="1319274"/>
            <wp:effectExtent l="0" t="0" r="0" b="0"/>
            <wp:wrapTight wrapText="bothSides">
              <wp:wrapPolygon edited="0">
                <wp:start x="0" y="0"/>
                <wp:lineTo x="0" y="21215"/>
                <wp:lineTo x="21363" y="21215"/>
                <wp:lineTo x="21363" y="0"/>
                <wp:lineTo x="0" y="0"/>
              </wp:wrapPolygon>
            </wp:wrapTight>
            <wp:docPr id="1757909218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7909218" name="Picture 1" descr="A screenshot of a computer&#10;&#10;Description automatically generated"/>
                    <pic:cNvPicPr/>
                  </pic:nvPicPr>
                  <pic:blipFill rotWithShape="1">
                    <a:blip r:embed="rId32"/>
                    <a:srcRect t="1768"/>
                    <a:stretch/>
                  </pic:blipFill>
                  <pic:spPr bwMode="auto">
                    <a:xfrm>
                      <a:off x="0" y="0"/>
                      <a:ext cx="1733550" cy="131927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2AC0">
        <w:rPr>
          <w:rFonts w:asciiTheme="majorHAnsi" w:eastAsia="Times New Roman" w:hAnsiTheme="majorHAnsi" w:cstheme="majorHAnsi"/>
          <w:b/>
          <w:bCs/>
          <w:lang w:val="en-GB" w:eastAsia="en-GB"/>
        </w:rPr>
        <w:t>What happens if you forget to indent?</w:t>
      </w:r>
    </w:p>
    <w:p w14:paraId="40031654" w14:textId="77777777" w:rsidR="00CB5E32" w:rsidRDefault="00CB5E32" w:rsidP="00FA4B87">
      <w:pPr>
        <w:rPr>
          <w:rFonts w:asciiTheme="majorHAnsi" w:hAnsiTheme="majorHAnsi" w:cstheme="majorHAnsi"/>
          <w:b/>
          <w:bCs/>
          <w:color w:val="FF0000"/>
        </w:rPr>
      </w:pPr>
    </w:p>
    <w:p w14:paraId="0F292803" w14:textId="77777777" w:rsidR="00A76060" w:rsidRDefault="00A76060" w:rsidP="00FA4B87">
      <w:pPr>
        <w:rPr>
          <w:rFonts w:asciiTheme="majorHAnsi" w:hAnsiTheme="majorHAnsi" w:cstheme="majorHAnsi"/>
          <w:b/>
          <w:bCs/>
          <w:color w:val="FF0000"/>
        </w:rPr>
      </w:pPr>
    </w:p>
    <w:p w14:paraId="0296F72C" w14:textId="77777777" w:rsidR="00A76060" w:rsidRDefault="00A76060" w:rsidP="00FA4B87">
      <w:pPr>
        <w:rPr>
          <w:rFonts w:asciiTheme="majorHAnsi" w:hAnsiTheme="majorHAnsi" w:cstheme="majorHAnsi"/>
          <w:b/>
          <w:bCs/>
          <w:color w:val="FF0000"/>
        </w:rPr>
      </w:pPr>
    </w:p>
    <w:p w14:paraId="2A862E8E" w14:textId="77777777" w:rsidR="00CB5E32" w:rsidRDefault="00CB5E32" w:rsidP="00FA4B87">
      <w:pPr>
        <w:rPr>
          <w:rFonts w:asciiTheme="majorHAnsi" w:hAnsiTheme="majorHAnsi" w:cstheme="majorHAnsi"/>
          <w:b/>
          <w:bCs/>
          <w:color w:val="FF0000"/>
        </w:rPr>
      </w:pPr>
    </w:p>
    <w:p w14:paraId="4DB77F80" w14:textId="10789316" w:rsidR="00FA4B87" w:rsidRPr="00F137D7" w:rsidRDefault="00CB5E32" w:rsidP="00FA4B87">
      <w:pPr>
        <w:rPr>
          <w:rFonts w:asciiTheme="majorHAnsi" w:hAnsiTheme="majorHAnsi" w:cstheme="majorHAnsi"/>
          <w:b/>
          <w:bCs/>
          <w:color w:val="00B050"/>
        </w:rPr>
      </w:pPr>
      <w:r w:rsidRPr="00CB5E32">
        <w:rPr>
          <w:rFonts w:asciiTheme="majorHAnsi" w:hAnsiTheme="majorHAnsi" w:cstheme="majorHAnsi"/>
          <w:b/>
          <w:bCs/>
          <w:color w:val="FF0000"/>
        </w:rPr>
        <w:lastRenderedPageBreak/>
        <w:t>Activity (Complete this in RED)</w:t>
      </w:r>
      <w:r w:rsidR="00FA4B87" w:rsidRPr="00E91AD1">
        <w:rPr>
          <w:rFonts w:asciiTheme="majorHAnsi" w:hAnsiTheme="majorHAnsi" w:cstheme="majorHAnsi"/>
          <w:b/>
          <w:bCs/>
          <w:color w:val="FF0000"/>
        </w:rPr>
        <w:br/>
      </w:r>
      <w:r w:rsidR="00FA4B87" w:rsidRPr="00F137D7">
        <w:rPr>
          <w:rFonts w:asciiTheme="majorHAnsi" w:hAnsiTheme="majorHAnsi" w:cstheme="majorHAnsi"/>
          <w:b/>
          <w:bCs/>
          <w:color w:val="00B050"/>
        </w:rPr>
        <w:t xml:space="preserve">Using the website: </w:t>
      </w:r>
      <w:hyperlink r:id="rId33" w:history="1">
        <w:r w:rsidR="00FA4B87" w:rsidRPr="00F137D7">
          <w:rPr>
            <w:rStyle w:val="Hyperlink"/>
            <w:color w:val="00B050"/>
          </w:rPr>
          <w:t>Online Python - IDE, Editor, Compiler, Interpreter</w:t>
        </w:r>
      </w:hyperlink>
      <w:r w:rsidR="00FA4B87" w:rsidRPr="00F137D7">
        <w:rPr>
          <w:color w:val="00B050"/>
        </w:rPr>
        <w:t xml:space="preserve"> complete the tasks below and evidence this with screenshots.</w:t>
      </w:r>
    </w:p>
    <w:p w14:paraId="71E570E8" w14:textId="614D2760" w:rsidR="00E2037E" w:rsidRPr="00F137D7" w:rsidRDefault="00CC49AB" w:rsidP="00FA4B87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Task 1: </w:t>
      </w:r>
      <w:r w:rsidR="00FA4B87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Create a program to evaluate your knowledge of IF, ELIF and ELSE statements. Remember to follow the rules listed above, using colons and indents. The program should:</w:t>
      </w:r>
    </w:p>
    <w:p w14:paraId="7E087174" w14:textId="77777777" w:rsidR="00FA4B87" w:rsidRPr="00F137D7" w:rsidRDefault="00FA4B87" w:rsidP="00FA4B8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Asks the user for their </w:t>
      </w:r>
      <w:r w:rsidRPr="00F137D7">
        <w:rPr>
          <w:rFonts w:asciiTheme="majorHAnsi" w:eastAsia="Times New Roman" w:hAnsiTheme="majorHAnsi" w:cstheme="majorHAnsi"/>
          <w:b/>
          <w:bCs/>
          <w:color w:val="00B050"/>
          <w:lang w:val="en-GB" w:eastAsia="en-GB"/>
        </w:rPr>
        <w:t>score</w:t>
      </w: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 out of 100.</w:t>
      </w:r>
    </w:p>
    <w:p w14:paraId="24F55B6A" w14:textId="77777777" w:rsidR="00FA4B87" w:rsidRPr="00F137D7" w:rsidRDefault="00FA4B87" w:rsidP="00FA4B8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If they score </w:t>
      </w:r>
      <w:r w:rsidRPr="00F137D7">
        <w:rPr>
          <w:rFonts w:asciiTheme="majorHAnsi" w:eastAsia="Times New Roman" w:hAnsiTheme="majorHAnsi" w:cstheme="majorHAnsi"/>
          <w:b/>
          <w:bCs/>
          <w:color w:val="00B050"/>
          <w:lang w:val="en-GB" w:eastAsia="en-GB"/>
        </w:rPr>
        <w:t>90 or above</w:t>
      </w: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, print "</w:t>
      </w:r>
      <w:r w:rsidRPr="00F137D7">
        <w:rPr>
          <w:rFonts w:asciiTheme="majorHAnsi" w:eastAsia="Times New Roman" w:hAnsiTheme="majorHAnsi" w:cstheme="majorHAnsi"/>
          <w:b/>
          <w:bCs/>
          <w:color w:val="00B050"/>
          <w:lang w:val="en-GB" w:eastAsia="en-GB"/>
        </w:rPr>
        <w:t>Excellent</w:t>
      </w: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".</w:t>
      </w:r>
    </w:p>
    <w:p w14:paraId="73C0B71D" w14:textId="77777777" w:rsidR="00FA4B87" w:rsidRPr="00F137D7" w:rsidRDefault="00FA4B87" w:rsidP="00FA4B8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If they score </w:t>
      </w:r>
      <w:r w:rsidRPr="00F137D7">
        <w:rPr>
          <w:rFonts w:asciiTheme="majorHAnsi" w:eastAsia="Times New Roman" w:hAnsiTheme="majorHAnsi" w:cstheme="majorHAnsi"/>
          <w:b/>
          <w:bCs/>
          <w:color w:val="00B050"/>
          <w:lang w:val="en-GB" w:eastAsia="en-GB"/>
        </w:rPr>
        <w:t>between 70 and 89</w:t>
      </w: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, print "</w:t>
      </w:r>
      <w:r w:rsidRPr="00F137D7">
        <w:rPr>
          <w:rFonts w:asciiTheme="majorHAnsi" w:eastAsia="Times New Roman" w:hAnsiTheme="majorHAnsi" w:cstheme="majorHAnsi"/>
          <w:b/>
          <w:bCs/>
          <w:color w:val="00B050"/>
          <w:lang w:val="en-GB" w:eastAsia="en-GB"/>
        </w:rPr>
        <w:t>Good job</w:t>
      </w: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".</w:t>
      </w:r>
    </w:p>
    <w:p w14:paraId="433DC9EC" w14:textId="7CC388D4" w:rsidR="00FA4B87" w:rsidRPr="00F137D7" w:rsidRDefault="00FA4B87" w:rsidP="00FA4B87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Otherwise, print "</w:t>
      </w:r>
      <w:r w:rsidRPr="00F137D7">
        <w:rPr>
          <w:rFonts w:asciiTheme="majorHAnsi" w:eastAsia="Times New Roman" w:hAnsiTheme="majorHAnsi" w:cstheme="majorHAnsi"/>
          <w:b/>
          <w:bCs/>
          <w:color w:val="00B050"/>
          <w:lang w:val="en-GB" w:eastAsia="en-GB"/>
        </w:rPr>
        <w:t xml:space="preserve">Keep </w:t>
      </w:r>
      <w:r w:rsidR="00E2037E" w:rsidRPr="00F137D7">
        <w:rPr>
          <w:rFonts w:asciiTheme="majorHAnsi" w:eastAsia="Times New Roman" w:hAnsiTheme="majorHAnsi" w:cstheme="majorHAnsi"/>
          <w:b/>
          <w:bCs/>
          <w:color w:val="00B050"/>
          <w:lang w:val="en-GB" w:eastAsia="en-GB"/>
        </w:rPr>
        <w:t>trying</w:t>
      </w:r>
      <w:r w:rsidR="00E2037E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”.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137D7" w:rsidRPr="00F137D7" w14:paraId="2A755D2F" w14:textId="77777777" w:rsidTr="00903D01">
        <w:tc>
          <w:tcPr>
            <w:tcW w:w="8856" w:type="dxa"/>
          </w:tcPr>
          <w:p w14:paraId="39CA8C4E" w14:textId="3785EB4F" w:rsidR="00CC49AB" w:rsidRPr="00F137D7" w:rsidRDefault="00A76060" w:rsidP="00903D01">
            <w:pPr>
              <w:rPr>
                <w:rFonts w:asciiTheme="majorHAnsi" w:hAnsiTheme="majorHAnsi" w:cstheme="majorHAnsi"/>
                <w:color w:val="00B050"/>
              </w:rPr>
            </w:pPr>
            <w:r w:rsidRPr="00A76060">
              <w:rPr>
                <w:rFonts w:asciiTheme="majorHAnsi" w:hAnsiTheme="majorHAnsi" w:cstheme="majorHAnsi"/>
                <w:b/>
                <w:bCs/>
                <w:color w:val="FF0000"/>
              </w:rPr>
              <w:t>Place your screenshot of the code here.</w:t>
            </w:r>
            <w:r w:rsidRPr="00A76060">
              <w:rPr>
                <w:rFonts w:asciiTheme="majorHAnsi" w:hAnsiTheme="majorHAnsi" w:cstheme="majorHAnsi"/>
                <w:color w:val="FF0000"/>
              </w:rPr>
              <w:t xml:space="preserve"> (Screenshots can be taken by pressing </w:t>
            </w:r>
            <w:proofErr w:type="spellStart"/>
            <w:r w:rsidRPr="00A76060">
              <w:rPr>
                <w:rFonts w:asciiTheme="majorHAnsi" w:hAnsiTheme="majorHAnsi" w:cstheme="majorHAnsi"/>
                <w:color w:val="FF0000"/>
              </w:rPr>
              <w:t>prtscrn</w:t>
            </w:r>
            <w:proofErr w:type="spellEnd"/>
            <w:r w:rsidRPr="00A76060">
              <w:rPr>
                <w:rFonts w:asciiTheme="majorHAnsi" w:hAnsiTheme="majorHAnsi" w:cstheme="majorHAnsi"/>
                <w:color w:val="FF0000"/>
              </w:rPr>
              <w:t xml:space="preserve"> next to F12 and </w:t>
            </w:r>
            <w:proofErr w:type="gramStart"/>
            <w:r w:rsidRPr="00A76060">
              <w:rPr>
                <w:rFonts w:asciiTheme="majorHAnsi" w:hAnsiTheme="majorHAnsi" w:cstheme="majorHAnsi"/>
                <w:color w:val="FF0000"/>
              </w:rPr>
              <w:t>pasting, or</w:t>
            </w:r>
            <w:proofErr w:type="gramEnd"/>
            <w:r w:rsidRPr="00A76060">
              <w:rPr>
                <w:rFonts w:asciiTheme="majorHAnsi" w:hAnsiTheme="majorHAnsi" w:cstheme="majorHAnsi"/>
                <w:color w:val="FF0000"/>
              </w:rPr>
              <w:t xml:space="preserve"> using the snipping tool).</w:t>
            </w:r>
          </w:p>
        </w:tc>
      </w:tr>
    </w:tbl>
    <w:p w14:paraId="79B11FB4" w14:textId="46C9A003" w:rsidR="00022AC0" w:rsidRDefault="00E2037E" w:rsidP="00E31C11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E2037E">
        <w:rPr>
          <w:rFonts w:asciiTheme="majorHAnsi" w:eastAsia="Times New Roman" w:hAnsiTheme="majorHAnsi" w:cstheme="majorHAnsi"/>
          <w:i/>
          <w:iCs/>
          <w:lang w:val="en-GB" w:eastAsia="en-GB"/>
        </w:rPr>
        <w:t>Hint:</w:t>
      </w:r>
      <w:r>
        <w:rPr>
          <w:rFonts w:asciiTheme="majorHAnsi" w:eastAsia="Times New Roman" w:hAnsiTheme="majorHAnsi" w:cstheme="majorHAnsi"/>
          <w:lang w:val="en-GB" w:eastAsia="en-GB"/>
        </w:rPr>
        <w:t xml:space="preserve"> </w:t>
      </w:r>
      <w:r>
        <w:rPr>
          <w:rFonts w:asciiTheme="majorHAnsi" w:eastAsia="Times New Roman" w:hAnsiTheme="majorHAnsi" w:cstheme="majorHAnsi"/>
          <w:lang w:val="en-GB" w:eastAsia="en-GB"/>
        </w:rPr>
        <w:br/>
      </w:r>
      <w:r w:rsidRPr="00E2037E">
        <w:rPr>
          <w:rFonts w:asciiTheme="majorHAnsi" w:eastAsia="Times New Roman" w:hAnsiTheme="majorHAnsi" w:cstheme="majorHAnsi"/>
          <w:noProof/>
          <w:lang w:val="en-GB" w:eastAsia="en-GB"/>
        </w:rPr>
        <w:drawing>
          <wp:inline distT="0" distB="0" distL="0" distR="0" wp14:anchorId="770A40B0" wp14:editId="70D38C1D">
            <wp:extent cx="3087585" cy="1190805"/>
            <wp:effectExtent l="0" t="0" r="0" b="9525"/>
            <wp:docPr id="1540476951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0476951" name="Picture 1" descr="A screenshot of a computer&#10;&#10;Description automatically generated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122786" cy="1204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4C967E" w14:textId="11084EBB" w:rsidR="00844536" w:rsidRPr="00F137D7" w:rsidRDefault="00CC49AB" w:rsidP="00E31C11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Task 2: </w:t>
      </w:r>
      <w:r w:rsidR="00844536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Create a program to evaluate your knowledge of IF, ELIF and ELSE statements. Remember to follow the rules listed above, using colons and indents. The program should:</w:t>
      </w:r>
    </w:p>
    <w:p w14:paraId="2E59CEF1" w14:textId="77777777" w:rsidR="00844536" w:rsidRPr="00F137D7" w:rsidRDefault="00844536" w:rsidP="00844536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Asks for the user's </w:t>
      </w:r>
      <w:r w:rsidRPr="00F137D7">
        <w:rPr>
          <w:rFonts w:asciiTheme="majorHAnsi" w:eastAsia="Times New Roman" w:hAnsiTheme="majorHAnsi" w:cstheme="majorHAnsi"/>
          <w:b/>
          <w:bCs/>
          <w:color w:val="00B050"/>
          <w:lang w:val="en-GB" w:eastAsia="en-GB"/>
        </w:rPr>
        <w:t>age</w:t>
      </w: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.</w:t>
      </w:r>
    </w:p>
    <w:p w14:paraId="4664B989" w14:textId="77777777" w:rsidR="00844536" w:rsidRPr="00F137D7" w:rsidRDefault="00844536" w:rsidP="00844536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If age is </w:t>
      </w:r>
      <w:r w:rsidRPr="00F137D7">
        <w:rPr>
          <w:rFonts w:asciiTheme="majorHAnsi" w:eastAsia="Times New Roman" w:hAnsiTheme="majorHAnsi" w:cstheme="majorHAnsi"/>
          <w:b/>
          <w:bCs/>
          <w:color w:val="00B050"/>
          <w:lang w:val="en-GB" w:eastAsia="en-GB"/>
        </w:rPr>
        <w:t>18 or over</w:t>
      </w: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, print "</w:t>
      </w:r>
      <w:r w:rsidRPr="00F137D7">
        <w:rPr>
          <w:rFonts w:asciiTheme="majorHAnsi" w:eastAsia="Times New Roman" w:hAnsiTheme="majorHAnsi" w:cstheme="majorHAnsi"/>
          <w:b/>
          <w:bCs/>
          <w:color w:val="00B050"/>
          <w:lang w:val="en-GB" w:eastAsia="en-GB"/>
        </w:rPr>
        <w:t>You can vote</w:t>
      </w: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."</w:t>
      </w:r>
    </w:p>
    <w:p w14:paraId="212E8946" w14:textId="77777777" w:rsidR="00844536" w:rsidRPr="00F137D7" w:rsidRDefault="00844536" w:rsidP="00844536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If age is </w:t>
      </w:r>
      <w:r w:rsidRPr="00F137D7">
        <w:rPr>
          <w:rFonts w:asciiTheme="majorHAnsi" w:eastAsia="Times New Roman" w:hAnsiTheme="majorHAnsi" w:cstheme="majorHAnsi"/>
          <w:b/>
          <w:bCs/>
          <w:color w:val="00B050"/>
          <w:lang w:val="en-GB" w:eastAsia="en-GB"/>
        </w:rPr>
        <w:t>16 or 17</w:t>
      </w: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, print "</w:t>
      </w:r>
      <w:r w:rsidRPr="00F137D7">
        <w:rPr>
          <w:rFonts w:asciiTheme="majorHAnsi" w:eastAsia="Times New Roman" w:hAnsiTheme="majorHAnsi" w:cstheme="majorHAnsi"/>
          <w:b/>
          <w:bCs/>
          <w:color w:val="00B050"/>
          <w:lang w:val="en-GB" w:eastAsia="en-GB"/>
        </w:rPr>
        <w:t>You can learn to drive</w:t>
      </w: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."</w:t>
      </w:r>
    </w:p>
    <w:p w14:paraId="1155075E" w14:textId="77777777" w:rsidR="00844536" w:rsidRPr="00F137D7" w:rsidRDefault="00844536" w:rsidP="00844536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Otherwise, print "</w:t>
      </w:r>
      <w:r w:rsidRPr="00F137D7">
        <w:rPr>
          <w:rFonts w:asciiTheme="majorHAnsi" w:eastAsia="Times New Roman" w:hAnsiTheme="majorHAnsi" w:cstheme="majorHAnsi"/>
          <w:b/>
          <w:bCs/>
          <w:color w:val="00B050"/>
          <w:lang w:val="en-GB" w:eastAsia="en-GB"/>
        </w:rPr>
        <w:t>You are still in school!</w:t>
      </w: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"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CC49AB" w:rsidRPr="00F137D7" w14:paraId="7F06C006" w14:textId="77777777" w:rsidTr="00903D01">
        <w:tc>
          <w:tcPr>
            <w:tcW w:w="8856" w:type="dxa"/>
          </w:tcPr>
          <w:p w14:paraId="299CCA39" w14:textId="67AA60A4" w:rsidR="00CC49AB" w:rsidRPr="00F137D7" w:rsidRDefault="00A76060" w:rsidP="00903D01">
            <w:pPr>
              <w:rPr>
                <w:rFonts w:asciiTheme="majorHAnsi" w:hAnsiTheme="majorHAnsi" w:cstheme="majorHAnsi"/>
                <w:color w:val="00B050"/>
              </w:rPr>
            </w:pPr>
            <w:r w:rsidRPr="00A76060">
              <w:rPr>
                <w:rFonts w:asciiTheme="majorHAnsi" w:hAnsiTheme="majorHAnsi" w:cstheme="majorHAnsi"/>
                <w:b/>
                <w:bCs/>
                <w:color w:val="FF0000"/>
              </w:rPr>
              <w:t>Place your screenshot of the code here.</w:t>
            </w:r>
            <w:r w:rsidRPr="00A76060">
              <w:rPr>
                <w:rFonts w:asciiTheme="majorHAnsi" w:hAnsiTheme="majorHAnsi" w:cstheme="majorHAnsi"/>
                <w:color w:val="FF0000"/>
              </w:rPr>
              <w:t xml:space="preserve"> (Screenshots can be taken by pressing </w:t>
            </w:r>
            <w:proofErr w:type="spellStart"/>
            <w:r w:rsidRPr="00A76060">
              <w:rPr>
                <w:rFonts w:asciiTheme="majorHAnsi" w:hAnsiTheme="majorHAnsi" w:cstheme="majorHAnsi"/>
                <w:color w:val="FF0000"/>
              </w:rPr>
              <w:t>prtscrn</w:t>
            </w:r>
            <w:proofErr w:type="spellEnd"/>
            <w:r w:rsidRPr="00A76060">
              <w:rPr>
                <w:rFonts w:asciiTheme="majorHAnsi" w:hAnsiTheme="majorHAnsi" w:cstheme="majorHAnsi"/>
                <w:color w:val="FF0000"/>
              </w:rPr>
              <w:t xml:space="preserve"> next to F12 and </w:t>
            </w:r>
            <w:proofErr w:type="gramStart"/>
            <w:r w:rsidRPr="00A76060">
              <w:rPr>
                <w:rFonts w:asciiTheme="majorHAnsi" w:hAnsiTheme="majorHAnsi" w:cstheme="majorHAnsi"/>
                <w:color w:val="FF0000"/>
              </w:rPr>
              <w:t>pasting, or</w:t>
            </w:r>
            <w:proofErr w:type="gramEnd"/>
            <w:r w:rsidRPr="00A76060">
              <w:rPr>
                <w:rFonts w:asciiTheme="majorHAnsi" w:hAnsiTheme="majorHAnsi" w:cstheme="majorHAnsi"/>
                <w:color w:val="FF0000"/>
              </w:rPr>
              <w:t xml:space="preserve"> using the snipping tool).</w:t>
            </w:r>
          </w:p>
        </w:tc>
      </w:tr>
    </w:tbl>
    <w:p w14:paraId="28583CFB" w14:textId="2B045DC5" w:rsidR="008045B8" w:rsidRPr="00F137D7" w:rsidRDefault="008045B8" w:rsidP="00327917">
      <w:pPr>
        <w:rPr>
          <w:rFonts w:asciiTheme="majorHAnsi" w:hAnsiTheme="majorHAnsi" w:cstheme="majorHAnsi"/>
          <w:color w:val="00B050"/>
        </w:rPr>
      </w:pPr>
    </w:p>
    <w:p w14:paraId="4B109EC9" w14:textId="40393000" w:rsidR="00CC49AB" w:rsidRPr="00F137D7" w:rsidRDefault="00CC49AB" w:rsidP="00CC49AB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hAnsiTheme="majorHAnsi" w:cstheme="majorHAnsi"/>
          <w:color w:val="00B050"/>
        </w:rPr>
        <w:t xml:space="preserve">Challenge Task: </w:t>
      </w: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Create a program to evaluate your knowledge of IF, ELIF and ELSE statements. Remember to follow the rules listed above, using colons and indents. The program should:</w:t>
      </w:r>
    </w:p>
    <w:p w14:paraId="57A858CA" w14:textId="77777777" w:rsidR="00CC49AB" w:rsidRPr="00F137D7" w:rsidRDefault="00CC49AB" w:rsidP="00CC49AB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Asks the user "</w:t>
      </w:r>
      <w:r w:rsidRPr="00F137D7">
        <w:rPr>
          <w:rFonts w:asciiTheme="majorHAnsi" w:eastAsia="Times New Roman" w:hAnsiTheme="majorHAnsi" w:cstheme="majorHAnsi"/>
          <w:b/>
          <w:bCs/>
          <w:color w:val="00B050"/>
          <w:lang w:val="en-GB" w:eastAsia="en-GB"/>
        </w:rPr>
        <w:t>Is it raining?</w:t>
      </w: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" (</w:t>
      </w:r>
      <w:proofErr w:type="gramStart"/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answer</w:t>
      </w:r>
      <w:proofErr w:type="gramEnd"/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 yes or no)</w:t>
      </w:r>
    </w:p>
    <w:p w14:paraId="70631A11" w14:textId="77777777" w:rsidR="00CC49AB" w:rsidRPr="00F137D7" w:rsidRDefault="00CC49AB" w:rsidP="00CC49AB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If yes, ask "</w:t>
      </w:r>
      <w:r w:rsidRPr="00F137D7">
        <w:rPr>
          <w:rFonts w:asciiTheme="majorHAnsi" w:eastAsia="Times New Roman" w:hAnsiTheme="majorHAnsi" w:cstheme="majorHAnsi"/>
          <w:b/>
          <w:bCs/>
          <w:color w:val="00B050"/>
          <w:lang w:val="en-GB" w:eastAsia="en-GB"/>
        </w:rPr>
        <w:t>Is it windy?</w:t>
      </w: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" (</w:t>
      </w:r>
      <w:proofErr w:type="gramStart"/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answer</w:t>
      </w:r>
      <w:proofErr w:type="gramEnd"/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 yes or no)</w:t>
      </w:r>
    </w:p>
    <w:p w14:paraId="24EBF277" w14:textId="77777777" w:rsidR="00CC49AB" w:rsidRPr="00F137D7" w:rsidRDefault="00CC49AB" w:rsidP="00CC49AB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If raining and windy, print "</w:t>
      </w:r>
      <w:r w:rsidRPr="00F137D7">
        <w:rPr>
          <w:rFonts w:asciiTheme="majorHAnsi" w:eastAsia="Times New Roman" w:hAnsiTheme="majorHAnsi" w:cstheme="majorHAnsi"/>
          <w:b/>
          <w:bCs/>
          <w:color w:val="00B050"/>
          <w:lang w:val="en-GB" w:eastAsia="en-GB"/>
        </w:rPr>
        <w:t>Too windy for an umbrella</w:t>
      </w: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."</w:t>
      </w:r>
    </w:p>
    <w:p w14:paraId="0AC1957A" w14:textId="77777777" w:rsidR="00CC49AB" w:rsidRPr="00F137D7" w:rsidRDefault="00CC49AB" w:rsidP="00CC49AB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If raining but </w:t>
      </w:r>
      <w:r w:rsidRPr="00F137D7">
        <w:rPr>
          <w:rFonts w:asciiTheme="majorHAnsi" w:eastAsia="Times New Roman" w:hAnsiTheme="majorHAnsi" w:cstheme="majorHAnsi"/>
          <w:b/>
          <w:bCs/>
          <w:color w:val="00B050"/>
          <w:lang w:val="en-GB" w:eastAsia="en-GB"/>
        </w:rPr>
        <w:t>not windy</w:t>
      </w: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, print "</w:t>
      </w:r>
      <w:r w:rsidRPr="00F137D7">
        <w:rPr>
          <w:rFonts w:asciiTheme="majorHAnsi" w:eastAsia="Times New Roman" w:hAnsiTheme="majorHAnsi" w:cstheme="majorHAnsi"/>
          <w:b/>
          <w:bCs/>
          <w:color w:val="00B050"/>
          <w:lang w:val="en-GB" w:eastAsia="en-GB"/>
        </w:rPr>
        <w:t>Take an umbrella</w:t>
      </w: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."</w:t>
      </w:r>
    </w:p>
    <w:p w14:paraId="3F901F6B" w14:textId="77777777" w:rsidR="00CC49AB" w:rsidRPr="00F137D7" w:rsidRDefault="00CC49AB" w:rsidP="00CC49AB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If not raining, print "</w:t>
      </w:r>
      <w:r w:rsidRPr="00F137D7">
        <w:rPr>
          <w:rFonts w:asciiTheme="majorHAnsi" w:eastAsia="Times New Roman" w:hAnsiTheme="majorHAnsi" w:cstheme="majorHAnsi"/>
          <w:b/>
          <w:bCs/>
          <w:color w:val="00B050"/>
          <w:lang w:val="en-GB" w:eastAsia="en-GB"/>
        </w:rPr>
        <w:t>Enjoy your day!</w:t>
      </w: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"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137D7" w:rsidRPr="00F137D7" w14:paraId="195BA775" w14:textId="77777777" w:rsidTr="00416CC8">
        <w:tc>
          <w:tcPr>
            <w:tcW w:w="8630" w:type="dxa"/>
          </w:tcPr>
          <w:p w14:paraId="39700424" w14:textId="564ED399" w:rsidR="00CC49AB" w:rsidRPr="00F137D7" w:rsidRDefault="00A76060" w:rsidP="00903D01">
            <w:pPr>
              <w:rPr>
                <w:rFonts w:asciiTheme="majorHAnsi" w:hAnsiTheme="majorHAnsi" w:cstheme="majorHAnsi"/>
                <w:color w:val="00B050"/>
              </w:rPr>
            </w:pPr>
            <w:r w:rsidRPr="00A76060">
              <w:rPr>
                <w:rFonts w:asciiTheme="majorHAnsi" w:hAnsiTheme="majorHAnsi" w:cstheme="majorHAnsi"/>
                <w:b/>
                <w:bCs/>
                <w:color w:val="FF0000"/>
              </w:rPr>
              <w:t>Place your screenshot of the code here.</w:t>
            </w:r>
            <w:r w:rsidRPr="00A76060">
              <w:rPr>
                <w:rFonts w:asciiTheme="majorHAnsi" w:hAnsiTheme="majorHAnsi" w:cstheme="majorHAnsi"/>
                <w:color w:val="FF0000"/>
              </w:rPr>
              <w:t xml:space="preserve"> (Screenshots can be taken by pressing </w:t>
            </w:r>
            <w:proofErr w:type="spellStart"/>
            <w:r w:rsidRPr="00A76060">
              <w:rPr>
                <w:rFonts w:asciiTheme="majorHAnsi" w:hAnsiTheme="majorHAnsi" w:cstheme="majorHAnsi"/>
                <w:color w:val="FF0000"/>
              </w:rPr>
              <w:t>prtscrn</w:t>
            </w:r>
            <w:proofErr w:type="spellEnd"/>
            <w:r w:rsidRPr="00A76060">
              <w:rPr>
                <w:rFonts w:asciiTheme="majorHAnsi" w:hAnsiTheme="majorHAnsi" w:cstheme="majorHAnsi"/>
                <w:color w:val="FF0000"/>
              </w:rPr>
              <w:t xml:space="preserve"> next to F12 and </w:t>
            </w:r>
            <w:proofErr w:type="gramStart"/>
            <w:r w:rsidRPr="00A76060">
              <w:rPr>
                <w:rFonts w:asciiTheme="majorHAnsi" w:hAnsiTheme="majorHAnsi" w:cstheme="majorHAnsi"/>
                <w:color w:val="FF0000"/>
              </w:rPr>
              <w:t>pasting, or</w:t>
            </w:r>
            <w:proofErr w:type="gramEnd"/>
            <w:r w:rsidRPr="00A76060">
              <w:rPr>
                <w:rFonts w:asciiTheme="majorHAnsi" w:hAnsiTheme="majorHAnsi" w:cstheme="majorHAnsi"/>
                <w:color w:val="FF0000"/>
              </w:rPr>
              <w:t xml:space="preserve"> using the snipping tool).</w:t>
            </w:r>
          </w:p>
        </w:tc>
      </w:tr>
    </w:tbl>
    <w:p w14:paraId="094130B4" w14:textId="338F0A40" w:rsidR="006626E7" w:rsidRPr="00D23914" w:rsidRDefault="00416CC8" w:rsidP="00D23914">
      <w:pPr>
        <w:jc w:val="center"/>
        <w:rPr>
          <w:rFonts w:ascii="Poppins" w:hAnsi="Poppins" w:cs="Poppins"/>
          <w:b/>
          <w:bCs/>
          <w:sz w:val="32"/>
          <w:szCs w:val="32"/>
        </w:rPr>
      </w:pPr>
      <w:r w:rsidRPr="003040DF">
        <w:rPr>
          <w:rFonts w:ascii="Poppins" w:hAnsi="Poppins" w:cs="Poppins"/>
          <w:b/>
          <w:bCs/>
          <w:sz w:val="32"/>
          <w:szCs w:val="32"/>
        </w:rPr>
        <w:lastRenderedPageBreak/>
        <w:t xml:space="preserve">Section </w:t>
      </w:r>
      <w:r w:rsidR="00CB5E32">
        <w:rPr>
          <w:rFonts w:ascii="Poppins" w:hAnsi="Poppins" w:cs="Poppins"/>
          <w:b/>
          <w:bCs/>
          <w:sz w:val="32"/>
          <w:szCs w:val="32"/>
        </w:rPr>
        <w:t>7</w:t>
      </w:r>
      <w:r w:rsidRPr="003040DF">
        <w:rPr>
          <w:rFonts w:ascii="Poppins" w:hAnsi="Poppins" w:cs="Poppins"/>
          <w:b/>
          <w:bCs/>
          <w:sz w:val="32"/>
          <w:szCs w:val="32"/>
        </w:rPr>
        <w:t xml:space="preserve">: </w:t>
      </w:r>
      <w:r>
        <w:rPr>
          <w:rFonts w:ascii="Poppins" w:hAnsi="Poppins" w:cs="Poppins"/>
          <w:b/>
          <w:bCs/>
          <w:sz w:val="32"/>
          <w:szCs w:val="32"/>
        </w:rPr>
        <w:t>Assignment vs Comparison</w:t>
      </w:r>
    </w:p>
    <w:p w14:paraId="762EE446" w14:textId="72B44829" w:rsidR="001651A7" w:rsidRDefault="003E0ED2" w:rsidP="00327917">
      <w:pPr>
        <w:rPr>
          <w:rFonts w:asciiTheme="majorHAnsi" w:hAnsiTheme="majorHAnsi" w:cstheme="majorHAnsi"/>
          <w:b/>
          <w:bCs/>
        </w:rPr>
      </w:pPr>
      <w:r w:rsidRPr="006626E7">
        <w:rPr>
          <w:rFonts w:asciiTheme="majorHAnsi" w:hAnsiTheme="majorHAnsi" w:cstheme="majorHAnsi"/>
          <w:b/>
          <w:bCs/>
        </w:rPr>
        <w:t>Assignment vs Comparison:</w:t>
      </w:r>
    </w:p>
    <w:p w14:paraId="77354148" w14:textId="4F360419" w:rsidR="004F60AE" w:rsidRDefault="004F60AE" w:rsidP="00327917">
      <w:pPr>
        <w:rPr>
          <w:rFonts w:asciiTheme="majorHAnsi" w:hAnsiTheme="majorHAnsi" w:cstheme="majorHAnsi"/>
          <w:b/>
          <w:bCs/>
        </w:rPr>
      </w:pPr>
      <w:r w:rsidRPr="004F60AE"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64384" behindDoc="1" locked="0" layoutInCell="1" allowOverlap="1" wp14:anchorId="459C91A5" wp14:editId="66480F9E">
            <wp:simplePos x="0" y="0"/>
            <wp:positionH relativeFrom="margin">
              <wp:align>left</wp:align>
            </wp:positionH>
            <wp:positionV relativeFrom="paragraph">
              <wp:posOffset>211897</wp:posOffset>
            </wp:positionV>
            <wp:extent cx="1276350" cy="333292"/>
            <wp:effectExtent l="0" t="0" r="0" b="0"/>
            <wp:wrapTight wrapText="bothSides">
              <wp:wrapPolygon edited="0">
                <wp:start x="0" y="0"/>
                <wp:lineTo x="0" y="19786"/>
                <wp:lineTo x="21278" y="19786"/>
                <wp:lineTo x="21278" y="0"/>
                <wp:lineTo x="0" y="0"/>
              </wp:wrapPolygon>
            </wp:wrapTight>
            <wp:docPr id="2468434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843441" name=""/>
                    <pic:cNvPicPr/>
                  </pic:nvPicPr>
                  <pic:blipFill rotWithShape="1">
                    <a:blip r:embed="rId35"/>
                    <a:srcRect t="12522"/>
                    <a:stretch/>
                  </pic:blipFill>
                  <pic:spPr bwMode="auto">
                    <a:xfrm>
                      <a:off x="0" y="0"/>
                      <a:ext cx="1276350" cy="333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685A" w:rsidRPr="000F685A">
        <w:rPr>
          <w:rStyle w:val="Strong"/>
          <w:rFonts w:asciiTheme="majorHAnsi" w:hAnsiTheme="majorHAnsi" w:cstheme="majorHAnsi"/>
        </w:rPr>
        <w:t>Assignment</w:t>
      </w:r>
      <w:r w:rsidR="000F685A" w:rsidRPr="000F685A">
        <w:rPr>
          <w:rFonts w:asciiTheme="majorHAnsi" w:hAnsiTheme="majorHAnsi" w:cstheme="majorHAnsi"/>
        </w:rPr>
        <w:t xml:space="preserve"> means </w:t>
      </w:r>
      <w:r w:rsidR="000F685A" w:rsidRPr="000F685A">
        <w:rPr>
          <w:rStyle w:val="Strong"/>
          <w:rFonts w:asciiTheme="majorHAnsi" w:hAnsiTheme="majorHAnsi" w:cstheme="majorHAnsi"/>
        </w:rPr>
        <w:t>giving a value to a variable</w:t>
      </w:r>
      <w:r w:rsidR="000F685A">
        <w:rPr>
          <w:rFonts w:asciiTheme="majorHAnsi" w:hAnsiTheme="majorHAnsi" w:cstheme="majorHAnsi"/>
        </w:rPr>
        <w:t>, it does this using =.</w:t>
      </w:r>
    </w:p>
    <w:p w14:paraId="17EBD23D" w14:textId="77777777" w:rsidR="004F60AE" w:rsidRDefault="004F60AE" w:rsidP="00327917">
      <w:pPr>
        <w:rPr>
          <w:rFonts w:asciiTheme="majorHAnsi" w:hAnsiTheme="majorHAnsi" w:cstheme="majorHAnsi"/>
        </w:rPr>
      </w:pPr>
    </w:p>
    <w:p w14:paraId="4792B50D" w14:textId="77777777" w:rsidR="00136B52" w:rsidRDefault="00136B52" w:rsidP="00136B52">
      <w:pPr>
        <w:pStyle w:val="ListParagraph"/>
        <w:numPr>
          <w:ilvl w:val="0"/>
          <w:numId w:val="2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136B52">
        <w:rPr>
          <w:rFonts w:asciiTheme="majorHAnsi" w:eastAsia="Times New Roman" w:hAnsiTheme="majorHAnsi" w:cstheme="majorHAnsi"/>
          <w:lang w:val="en-GB" w:eastAsia="en-GB"/>
        </w:rPr>
        <w:t>score is assigned the value 10.</w:t>
      </w:r>
    </w:p>
    <w:p w14:paraId="01396878" w14:textId="2006FFDE" w:rsidR="00136B52" w:rsidRPr="00136B52" w:rsidRDefault="00136B52" w:rsidP="00136B52">
      <w:pPr>
        <w:pStyle w:val="ListParagraph"/>
        <w:numPr>
          <w:ilvl w:val="0"/>
          <w:numId w:val="2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136B52">
        <w:rPr>
          <w:rFonts w:asciiTheme="majorHAnsi" w:eastAsia="Times New Roman" w:hAnsiTheme="majorHAnsi" w:cstheme="majorHAnsi"/>
          <w:lang w:val="en-GB" w:eastAsia="en-GB"/>
        </w:rPr>
        <w:t>name is assigned the value "Alice".</w:t>
      </w:r>
    </w:p>
    <w:p w14:paraId="7FF84A5C" w14:textId="65318CB3" w:rsidR="001651A7" w:rsidRDefault="00787CB3" w:rsidP="00327917">
      <w:pPr>
        <w:rPr>
          <w:rFonts w:asciiTheme="majorHAnsi" w:hAnsiTheme="majorHAnsi" w:cstheme="majorHAnsi"/>
        </w:rPr>
      </w:pPr>
      <w:r w:rsidRPr="00787CB3">
        <w:rPr>
          <w:rStyle w:val="Strong"/>
          <w:rFonts w:asciiTheme="majorHAnsi" w:hAnsiTheme="majorHAnsi" w:cstheme="majorHAnsi"/>
        </w:rPr>
        <w:t>Comparison</w:t>
      </w:r>
      <w:r w:rsidRPr="00787CB3">
        <w:rPr>
          <w:rFonts w:asciiTheme="majorHAnsi" w:hAnsiTheme="majorHAnsi" w:cstheme="majorHAnsi"/>
        </w:rPr>
        <w:t xml:space="preserve"> means </w:t>
      </w:r>
      <w:r w:rsidRPr="00787CB3">
        <w:rPr>
          <w:rStyle w:val="Strong"/>
          <w:rFonts w:asciiTheme="majorHAnsi" w:hAnsiTheme="majorHAnsi" w:cstheme="majorHAnsi"/>
        </w:rPr>
        <w:t>checking if two things are equal</w:t>
      </w:r>
      <w:r>
        <w:rPr>
          <w:rFonts w:asciiTheme="majorHAnsi" w:hAnsiTheme="majorHAnsi" w:cstheme="majorHAnsi"/>
        </w:rPr>
        <w:t>, it does this using ==</w:t>
      </w:r>
    </w:p>
    <w:p w14:paraId="5F1304DB" w14:textId="552BADA6" w:rsidR="00781EF4" w:rsidRDefault="00781EF4" w:rsidP="00327917">
      <w:pPr>
        <w:rPr>
          <w:rFonts w:asciiTheme="majorHAnsi" w:hAnsiTheme="majorHAnsi" w:cstheme="majorHAnsi"/>
          <w:b/>
          <w:bCs/>
        </w:rPr>
      </w:pPr>
      <w:r w:rsidRPr="00781EF4">
        <w:rPr>
          <w:rFonts w:asciiTheme="majorHAnsi" w:hAnsiTheme="majorHAnsi" w:cstheme="majorHAnsi"/>
          <w:b/>
          <w:bCs/>
          <w:noProof/>
        </w:rPr>
        <w:drawing>
          <wp:inline distT="0" distB="0" distL="0" distR="0" wp14:anchorId="07B1934C" wp14:editId="426C83DB">
            <wp:extent cx="2429214" cy="400106"/>
            <wp:effectExtent l="0" t="0" r="0" b="0"/>
            <wp:docPr id="173864851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8648511" name="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429214" cy="400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B4C50F" w14:textId="77777777" w:rsidR="00781EF4" w:rsidRDefault="00781EF4" w:rsidP="00781EF4">
      <w:pPr>
        <w:pStyle w:val="ListParagraph"/>
        <w:numPr>
          <w:ilvl w:val="0"/>
          <w:numId w:val="23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781EF4">
        <w:rPr>
          <w:rFonts w:asciiTheme="majorHAnsi" w:eastAsia="Times New Roman" w:hAnsiTheme="majorHAnsi" w:cstheme="majorHAnsi"/>
          <w:lang w:val="en-GB" w:eastAsia="en-GB"/>
        </w:rPr>
        <w:t xml:space="preserve">We are </w:t>
      </w:r>
      <w:r w:rsidRPr="00781EF4">
        <w:rPr>
          <w:rFonts w:asciiTheme="majorHAnsi" w:eastAsia="Times New Roman" w:hAnsiTheme="majorHAnsi" w:cstheme="majorHAnsi"/>
          <w:b/>
          <w:bCs/>
          <w:lang w:val="en-GB" w:eastAsia="en-GB"/>
        </w:rPr>
        <w:t>comparing</w:t>
      </w:r>
      <w:r w:rsidRPr="00781EF4">
        <w:rPr>
          <w:rFonts w:asciiTheme="majorHAnsi" w:eastAsia="Times New Roman" w:hAnsiTheme="majorHAnsi" w:cstheme="majorHAnsi"/>
          <w:lang w:val="en-GB" w:eastAsia="en-GB"/>
        </w:rPr>
        <w:t xml:space="preserve"> whether score is equal to 10.</w:t>
      </w:r>
    </w:p>
    <w:p w14:paraId="3C9403F6" w14:textId="6AD49DC0" w:rsidR="00781EF4" w:rsidRPr="00781EF4" w:rsidRDefault="00781EF4" w:rsidP="00781EF4">
      <w:pPr>
        <w:pStyle w:val="ListParagraph"/>
        <w:numPr>
          <w:ilvl w:val="0"/>
          <w:numId w:val="23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781EF4">
        <w:rPr>
          <w:rFonts w:asciiTheme="majorHAnsi" w:eastAsia="Times New Roman" w:hAnsiTheme="majorHAnsi" w:cstheme="majorHAnsi"/>
          <w:lang w:val="en-GB" w:eastAsia="en-GB"/>
        </w:rPr>
        <w:t xml:space="preserve">Comparison is always used inside </w:t>
      </w:r>
      <w:r w:rsidRPr="00781EF4">
        <w:rPr>
          <w:rFonts w:asciiTheme="majorHAnsi" w:eastAsia="Times New Roman" w:hAnsiTheme="majorHAnsi" w:cstheme="majorHAnsi"/>
          <w:b/>
          <w:bCs/>
          <w:lang w:val="en-GB" w:eastAsia="en-GB"/>
        </w:rPr>
        <w:t>if</w:t>
      </w:r>
      <w:r w:rsidRPr="00781EF4">
        <w:rPr>
          <w:rFonts w:asciiTheme="majorHAnsi" w:eastAsia="Times New Roman" w:hAnsiTheme="majorHAnsi" w:cstheme="majorHAnsi"/>
          <w:lang w:val="en-GB" w:eastAsia="en-GB"/>
        </w:rPr>
        <w:t xml:space="preserve">, </w:t>
      </w:r>
      <w:proofErr w:type="spellStart"/>
      <w:r w:rsidRPr="00781EF4">
        <w:rPr>
          <w:rFonts w:asciiTheme="majorHAnsi" w:eastAsia="Times New Roman" w:hAnsiTheme="majorHAnsi" w:cstheme="majorHAnsi"/>
          <w:b/>
          <w:bCs/>
          <w:lang w:val="en-GB" w:eastAsia="en-GB"/>
        </w:rPr>
        <w:t>elif</w:t>
      </w:r>
      <w:proofErr w:type="spellEnd"/>
      <w:r w:rsidRPr="00781EF4">
        <w:rPr>
          <w:rFonts w:asciiTheme="majorHAnsi" w:eastAsia="Times New Roman" w:hAnsiTheme="majorHAnsi" w:cstheme="majorHAnsi"/>
          <w:lang w:val="en-GB" w:eastAsia="en-GB"/>
        </w:rPr>
        <w:t xml:space="preserve">, and </w:t>
      </w:r>
      <w:r w:rsidRPr="00781EF4">
        <w:rPr>
          <w:rFonts w:asciiTheme="majorHAnsi" w:eastAsia="Times New Roman" w:hAnsiTheme="majorHAnsi" w:cstheme="majorHAnsi"/>
          <w:b/>
          <w:bCs/>
          <w:lang w:val="en-GB" w:eastAsia="en-GB"/>
        </w:rPr>
        <w:t>while</w:t>
      </w:r>
      <w:r w:rsidRPr="00781EF4">
        <w:rPr>
          <w:rFonts w:asciiTheme="majorHAnsi" w:eastAsia="Times New Roman" w:hAnsiTheme="majorHAnsi" w:cstheme="majorHAnsi"/>
          <w:lang w:val="en-GB" w:eastAsia="en-GB"/>
        </w:rPr>
        <w:t xml:space="preserve"> statements.</w:t>
      </w:r>
    </w:p>
    <w:p w14:paraId="53A71B75" w14:textId="61F763CB" w:rsidR="00F73325" w:rsidRDefault="00F73325" w:rsidP="00327917">
      <w:pPr>
        <w:rPr>
          <w:rFonts w:asciiTheme="majorHAnsi" w:hAnsiTheme="majorHAnsi" w:cstheme="majorHAnsi"/>
          <w:b/>
          <w:bCs/>
        </w:rPr>
      </w:pPr>
      <w:r>
        <w:rPr>
          <w:rFonts w:asciiTheme="majorHAnsi" w:hAnsiTheme="majorHAnsi" w:cstheme="majorHAnsi"/>
          <w:b/>
          <w:bCs/>
        </w:rPr>
        <w:t>Comparison operators:</w:t>
      </w:r>
    </w:p>
    <w:p w14:paraId="69D1BCE5" w14:textId="7A6FA9D6" w:rsidR="00F76B46" w:rsidRPr="00F76B46" w:rsidRDefault="00F76B46" w:rsidP="00327917">
      <w:pPr>
        <w:rPr>
          <w:rFonts w:asciiTheme="majorHAnsi" w:hAnsiTheme="majorHAnsi" w:cstheme="majorHAnsi"/>
          <w:b/>
          <w:bCs/>
        </w:rPr>
      </w:pPr>
      <w:r w:rsidRPr="00F76B46">
        <w:rPr>
          <w:rFonts w:asciiTheme="majorHAnsi" w:hAnsiTheme="majorHAnsi" w:cstheme="majorHAnsi"/>
        </w:rPr>
        <w:t xml:space="preserve">These operators are used inside </w:t>
      </w:r>
      <w:r w:rsidRPr="00F76B46">
        <w:rPr>
          <w:rStyle w:val="HTMLCode"/>
          <w:rFonts w:asciiTheme="majorHAnsi" w:eastAsiaTheme="minorEastAsia" w:hAnsiTheme="majorHAnsi" w:cstheme="majorHAnsi"/>
          <w:b/>
          <w:bCs/>
          <w:sz w:val="22"/>
          <w:szCs w:val="22"/>
        </w:rPr>
        <w:t>if</w:t>
      </w:r>
      <w:r w:rsidRPr="00F76B46">
        <w:rPr>
          <w:rStyle w:val="Strong"/>
          <w:rFonts w:asciiTheme="majorHAnsi" w:hAnsiTheme="majorHAnsi" w:cstheme="majorHAnsi"/>
        </w:rPr>
        <w:t xml:space="preserve">, </w:t>
      </w:r>
      <w:proofErr w:type="spellStart"/>
      <w:r w:rsidRPr="00F76B46">
        <w:rPr>
          <w:rStyle w:val="HTMLCode"/>
          <w:rFonts w:asciiTheme="majorHAnsi" w:eastAsiaTheme="minorEastAsia" w:hAnsiTheme="majorHAnsi" w:cstheme="majorHAnsi"/>
          <w:b/>
          <w:bCs/>
          <w:sz w:val="22"/>
          <w:szCs w:val="22"/>
        </w:rPr>
        <w:t>elif</w:t>
      </w:r>
      <w:proofErr w:type="spellEnd"/>
      <w:r w:rsidRPr="00F76B46">
        <w:rPr>
          <w:rStyle w:val="Strong"/>
          <w:rFonts w:asciiTheme="majorHAnsi" w:hAnsiTheme="majorHAnsi" w:cstheme="majorHAnsi"/>
        </w:rPr>
        <w:t xml:space="preserve">, </w:t>
      </w:r>
      <w:r w:rsidRPr="00F76B46">
        <w:rPr>
          <w:rStyle w:val="HTMLCode"/>
          <w:rFonts w:asciiTheme="majorHAnsi" w:eastAsiaTheme="minorEastAsia" w:hAnsiTheme="majorHAnsi" w:cstheme="majorHAnsi"/>
          <w:b/>
          <w:bCs/>
          <w:sz w:val="22"/>
          <w:szCs w:val="22"/>
        </w:rPr>
        <w:t>while</w:t>
      </w:r>
      <w:r w:rsidRPr="00F76B46">
        <w:rPr>
          <w:rStyle w:val="Strong"/>
          <w:rFonts w:asciiTheme="majorHAnsi" w:hAnsiTheme="majorHAnsi" w:cstheme="majorHAnsi"/>
        </w:rPr>
        <w:t>, and assert`</w:t>
      </w:r>
      <w:r w:rsidRPr="00F76B46">
        <w:rPr>
          <w:rFonts w:asciiTheme="majorHAnsi" w:hAnsiTheme="majorHAnsi" w:cstheme="majorHAnsi"/>
        </w:rPr>
        <w:t xml:space="preserve"> statements to make decisions in your program.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054"/>
        <w:gridCol w:w="2395"/>
        <w:gridCol w:w="1351"/>
        <w:gridCol w:w="2759"/>
      </w:tblGrid>
      <w:tr w:rsidR="00F73325" w:rsidRPr="00F73325" w14:paraId="14E7B213" w14:textId="77777777" w:rsidTr="00F73325">
        <w:trPr>
          <w:jc w:val="center"/>
        </w:trPr>
        <w:tc>
          <w:tcPr>
            <w:tcW w:w="0" w:type="auto"/>
            <w:hideMark/>
          </w:tcPr>
          <w:p w14:paraId="44CF7FE9" w14:textId="77777777" w:rsidR="00F73325" w:rsidRPr="00F73325" w:rsidRDefault="00F73325" w:rsidP="00F733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</w:pPr>
            <w:r w:rsidRPr="00F73325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Operator</w:t>
            </w:r>
          </w:p>
        </w:tc>
        <w:tc>
          <w:tcPr>
            <w:tcW w:w="0" w:type="auto"/>
            <w:hideMark/>
          </w:tcPr>
          <w:p w14:paraId="676AF3B2" w14:textId="77777777" w:rsidR="00F73325" w:rsidRPr="00F73325" w:rsidRDefault="00F73325" w:rsidP="00F733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</w:pPr>
            <w:r w:rsidRPr="00F73325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Name</w:t>
            </w:r>
          </w:p>
        </w:tc>
        <w:tc>
          <w:tcPr>
            <w:tcW w:w="0" w:type="auto"/>
            <w:hideMark/>
          </w:tcPr>
          <w:p w14:paraId="0D13DCA4" w14:textId="77777777" w:rsidR="00F73325" w:rsidRPr="00F73325" w:rsidRDefault="00F73325" w:rsidP="00F733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</w:pPr>
            <w:r w:rsidRPr="00F73325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Example</w:t>
            </w:r>
          </w:p>
        </w:tc>
        <w:tc>
          <w:tcPr>
            <w:tcW w:w="0" w:type="auto"/>
            <w:hideMark/>
          </w:tcPr>
          <w:p w14:paraId="4E044569" w14:textId="77777777" w:rsidR="00F73325" w:rsidRPr="00F73325" w:rsidRDefault="00F73325" w:rsidP="00F73325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</w:pPr>
            <w:r w:rsidRPr="00F73325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What it Checks</w:t>
            </w:r>
          </w:p>
        </w:tc>
      </w:tr>
      <w:tr w:rsidR="00F73325" w:rsidRPr="00F73325" w14:paraId="2CD94A75" w14:textId="77777777" w:rsidTr="00F73325">
        <w:trPr>
          <w:jc w:val="center"/>
        </w:trPr>
        <w:tc>
          <w:tcPr>
            <w:tcW w:w="0" w:type="auto"/>
            <w:hideMark/>
          </w:tcPr>
          <w:p w14:paraId="17A75015" w14:textId="77777777" w:rsidR="00F73325" w:rsidRPr="00F73325" w:rsidRDefault="00F73325" w:rsidP="00F73325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F73325">
              <w:rPr>
                <w:rFonts w:asciiTheme="majorHAnsi" w:eastAsia="Times New Roman" w:hAnsiTheme="majorHAnsi" w:cstheme="majorHAnsi"/>
                <w:lang w:val="en-GB" w:eastAsia="en-GB"/>
              </w:rPr>
              <w:t>==</w:t>
            </w:r>
          </w:p>
        </w:tc>
        <w:tc>
          <w:tcPr>
            <w:tcW w:w="0" w:type="auto"/>
            <w:hideMark/>
          </w:tcPr>
          <w:p w14:paraId="08B7EC8E" w14:textId="77777777" w:rsidR="00F73325" w:rsidRPr="00F73325" w:rsidRDefault="00F73325" w:rsidP="00F73325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F73325">
              <w:rPr>
                <w:rFonts w:asciiTheme="majorHAnsi" w:eastAsia="Times New Roman" w:hAnsiTheme="majorHAnsi" w:cstheme="majorHAnsi"/>
                <w:lang w:val="en-GB" w:eastAsia="en-GB"/>
              </w:rPr>
              <w:t>Equal to</w:t>
            </w:r>
          </w:p>
        </w:tc>
        <w:tc>
          <w:tcPr>
            <w:tcW w:w="0" w:type="auto"/>
            <w:hideMark/>
          </w:tcPr>
          <w:p w14:paraId="12FABC89" w14:textId="77777777" w:rsidR="00F73325" w:rsidRPr="00F73325" w:rsidRDefault="00F73325" w:rsidP="00F73325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F73325">
              <w:rPr>
                <w:rFonts w:asciiTheme="majorHAnsi" w:eastAsia="Times New Roman" w:hAnsiTheme="majorHAnsi" w:cstheme="majorHAnsi"/>
                <w:lang w:val="en-GB" w:eastAsia="en-GB"/>
              </w:rPr>
              <w:t>score == 10</w:t>
            </w:r>
          </w:p>
        </w:tc>
        <w:tc>
          <w:tcPr>
            <w:tcW w:w="0" w:type="auto"/>
            <w:hideMark/>
          </w:tcPr>
          <w:p w14:paraId="381F890B" w14:textId="77777777" w:rsidR="00F73325" w:rsidRPr="00F73325" w:rsidRDefault="00F73325" w:rsidP="00F73325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F73325">
              <w:rPr>
                <w:rFonts w:asciiTheme="majorHAnsi" w:eastAsia="Times New Roman" w:hAnsiTheme="majorHAnsi" w:cstheme="majorHAnsi"/>
                <w:lang w:val="en-GB" w:eastAsia="en-GB"/>
              </w:rPr>
              <w:t xml:space="preserve">Is score </w:t>
            </w:r>
            <w:r w:rsidRPr="00F73325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exactly equal</w:t>
            </w:r>
            <w:r w:rsidRPr="00F73325">
              <w:rPr>
                <w:rFonts w:asciiTheme="majorHAnsi" w:eastAsia="Times New Roman" w:hAnsiTheme="majorHAnsi" w:cstheme="majorHAnsi"/>
                <w:lang w:val="en-GB" w:eastAsia="en-GB"/>
              </w:rPr>
              <w:t xml:space="preserve"> to 10?</w:t>
            </w:r>
          </w:p>
        </w:tc>
      </w:tr>
      <w:tr w:rsidR="00F73325" w:rsidRPr="00F73325" w14:paraId="4677711B" w14:textId="77777777" w:rsidTr="00F73325">
        <w:trPr>
          <w:jc w:val="center"/>
        </w:trPr>
        <w:tc>
          <w:tcPr>
            <w:tcW w:w="0" w:type="auto"/>
            <w:hideMark/>
          </w:tcPr>
          <w:p w14:paraId="270A2DB7" w14:textId="77777777" w:rsidR="00F73325" w:rsidRPr="00F73325" w:rsidRDefault="00F73325" w:rsidP="00F73325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F73325">
              <w:rPr>
                <w:rFonts w:asciiTheme="majorHAnsi" w:eastAsia="Times New Roman" w:hAnsiTheme="majorHAnsi" w:cstheme="majorHAnsi"/>
                <w:lang w:val="en-GB" w:eastAsia="en-GB"/>
              </w:rPr>
              <w:t>!=</w:t>
            </w:r>
          </w:p>
        </w:tc>
        <w:tc>
          <w:tcPr>
            <w:tcW w:w="0" w:type="auto"/>
            <w:hideMark/>
          </w:tcPr>
          <w:p w14:paraId="4C889CB2" w14:textId="77777777" w:rsidR="00F73325" w:rsidRPr="00F73325" w:rsidRDefault="00F73325" w:rsidP="00F73325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F73325">
              <w:rPr>
                <w:rFonts w:asciiTheme="majorHAnsi" w:eastAsia="Times New Roman" w:hAnsiTheme="majorHAnsi" w:cstheme="majorHAnsi"/>
                <w:lang w:val="en-GB" w:eastAsia="en-GB"/>
              </w:rPr>
              <w:t>Not equal to</w:t>
            </w:r>
          </w:p>
        </w:tc>
        <w:tc>
          <w:tcPr>
            <w:tcW w:w="0" w:type="auto"/>
            <w:hideMark/>
          </w:tcPr>
          <w:p w14:paraId="2FF042FD" w14:textId="77777777" w:rsidR="00F73325" w:rsidRPr="00F73325" w:rsidRDefault="00F73325" w:rsidP="00F73325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proofErr w:type="gramStart"/>
            <w:r w:rsidRPr="00F73325">
              <w:rPr>
                <w:rFonts w:asciiTheme="majorHAnsi" w:eastAsia="Times New Roman" w:hAnsiTheme="majorHAnsi" w:cstheme="majorHAnsi"/>
                <w:lang w:val="en-GB" w:eastAsia="en-GB"/>
              </w:rPr>
              <w:t>score !</w:t>
            </w:r>
            <w:proofErr w:type="gramEnd"/>
            <w:r w:rsidRPr="00F73325">
              <w:rPr>
                <w:rFonts w:asciiTheme="majorHAnsi" w:eastAsia="Times New Roman" w:hAnsiTheme="majorHAnsi" w:cstheme="majorHAnsi"/>
                <w:lang w:val="en-GB" w:eastAsia="en-GB"/>
              </w:rPr>
              <w:t>= 0</w:t>
            </w:r>
          </w:p>
        </w:tc>
        <w:tc>
          <w:tcPr>
            <w:tcW w:w="0" w:type="auto"/>
            <w:hideMark/>
          </w:tcPr>
          <w:p w14:paraId="2F46B416" w14:textId="77777777" w:rsidR="00F73325" w:rsidRPr="00F73325" w:rsidRDefault="00F73325" w:rsidP="00F73325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F73325">
              <w:rPr>
                <w:rFonts w:asciiTheme="majorHAnsi" w:eastAsia="Times New Roman" w:hAnsiTheme="majorHAnsi" w:cstheme="majorHAnsi"/>
                <w:lang w:val="en-GB" w:eastAsia="en-GB"/>
              </w:rPr>
              <w:t xml:space="preserve">Is score </w:t>
            </w:r>
            <w:r w:rsidRPr="00F73325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not equal</w:t>
            </w:r>
            <w:r w:rsidRPr="00F73325">
              <w:rPr>
                <w:rFonts w:asciiTheme="majorHAnsi" w:eastAsia="Times New Roman" w:hAnsiTheme="majorHAnsi" w:cstheme="majorHAnsi"/>
                <w:lang w:val="en-GB" w:eastAsia="en-GB"/>
              </w:rPr>
              <w:t xml:space="preserve"> to 0?</w:t>
            </w:r>
          </w:p>
        </w:tc>
      </w:tr>
      <w:tr w:rsidR="00F73325" w:rsidRPr="00F73325" w14:paraId="4179261D" w14:textId="77777777" w:rsidTr="00F73325">
        <w:trPr>
          <w:jc w:val="center"/>
        </w:trPr>
        <w:tc>
          <w:tcPr>
            <w:tcW w:w="0" w:type="auto"/>
            <w:hideMark/>
          </w:tcPr>
          <w:p w14:paraId="6F3AECBA" w14:textId="77777777" w:rsidR="00F73325" w:rsidRPr="00F73325" w:rsidRDefault="00F73325" w:rsidP="00F73325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F73325">
              <w:rPr>
                <w:rFonts w:asciiTheme="majorHAnsi" w:eastAsia="Times New Roman" w:hAnsiTheme="majorHAnsi" w:cstheme="majorHAnsi"/>
                <w:lang w:val="en-GB" w:eastAsia="en-GB"/>
              </w:rPr>
              <w:t>&gt;</w:t>
            </w:r>
          </w:p>
        </w:tc>
        <w:tc>
          <w:tcPr>
            <w:tcW w:w="0" w:type="auto"/>
            <w:hideMark/>
          </w:tcPr>
          <w:p w14:paraId="42988632" w14:textId="77777777" w:rsidR="00F73325" w:rsidRPr="00F73325" w:rsidRDefault="00F73325" w:rsidP="00F73325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F73325">
              <w:rPr>
                <w:rFonts w:asciiTheme="majorHAnsi" w:eastAsia="Times New Roman" w:hAnsiTheme="majorHAnsi" w:cstheme="majorHAnsi"/>
                <w:lang w:val="en-GB" w:eastAsia="en-GB"/>
              </w:rPr>
              <w:t>Greater than</w:t>
            </w:r>
          </w:p>
        </w:tc>
        <w:tc>
          <w:tcPr>
            <w:tcW w:w="0" w:type="auto"/>
            <w:hideMark/>
          </w:tcPr>
          <w:p w14:paraId="7060F1EB" w14:textId="77777777" w:rsidR="00F73325" w:rsidRPr="00F73325" w:rsidRDefault="00F73325" w:rsidP="00F73325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F73325">
              <w:rPr>
                <w:rFonts w:asciiTheme="majorHAnsi" w:eastAsia="Times New Roman" w:hAnsiTheme="majorHAnsi" w:cstheme="majorHAnsi"/>
                <w:lang w:val="en-GB" w:eastAsia="en-GB"/>
              </w:rPr>
              <w:t>score &gt; 50</w:t>
            </w:r>
          </w:p>
        </w:tc>
        <w:tc>
          <w:tcPr>
            <w:tcW w:w="0" w:type="auto"/>
            <w:hideMark/>
          </w:tcPr>
          <w:p w14:paraId="522DC8B2" w14:textId="77777777" w:rsidR="00F73325" w:rsidRPr="00F73325" w:rsidRDefault="00F73325" w:rsidP="00F73325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F73325">
              <w:rPr>
                <w:rFonts w:asciiTheme="majorHAnsi" w:eastAsia="Times New Roman" w:hAnsiTheme="majorHAnsi" w:cstheme="majorHAnsi"/>
                <w:lang w:val="en-GB" w:eastAsia="en-GB"/>
              </w:rPr>
              <w:t xml:space="preserve">Is score </w:t>
            </w:r>
            <w:r w:rsidRPr="00F73325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more than</w:t>
            </w:r>
            <w:r w:rsidRPr="00F73325">
              <w:rPr>
                <w:rFonts w:asciiTheme="majorHAnsi" w:eastAsia="Times New Roman" w:hAnsiTheme="majorHAnsi" w:cstheme="majorHAnsi"/>
                <w:lang w:val="en-GB" w:eastAsia="en-GB"/>
              </w:rPr>
              <w:t xml:space="preserve"> 50?</w:t>
            </w:r>
          </w:p>
        </w:tc>
      </w:tr>
      <w:tr w:rsidR="00F73325" w:rsidRPr="00F73325" w14:paraId="28A378E9" w14:textId="77777777" w:rsidTr="00F73325">
        <w:trPr>
          <w:jc w:val="center"/>
        </w:trPr>
        <w:tc>
          <w:tcPr>
            <w:tcW w:w="0" w:type="auto"/>
            <w:hideMark/>
          </w:tcPr>
          <w:p w14:paraId="5FB7EB05" w14:textId="77777777" w:rsidR="00F73325" w:rsidRPr="00F73325" w:rsidRDefault="00F73325" w:rsidP="00F73325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F73325">
              <w:rPr>
                <w:rFonts w:asciiTheme="majorHAnsi" w:eastAsia="Times New Roman" w:hAnsiTheme="majorHAnsi" w:cstheme="majorHAnsi"/>
                <w:lang w:val="en-GB" w:eastAsia="en-GB"/>
              </w:rPr>
              <w:t>&lt;</w:t>
            </w:r>
          </w:p>
        </w:tc>
        <w:tc>
          <w:tcPr>
            <w:tcW w:w="0" w:type="auto"/>
            <w:hideMark/>
          </w:tcPr>
          <w:p w14:paraId="2DBFF968" w14:textId="77777777" w:rsidR="00F73325" w:rsidRPr="00F73325" w:rsidRDefault="00F73325" w:rsidP="00F73325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F73325">
              <w:rPr>
                <w:rFonts w:asciiTheme="majorHAnsi" w:eastAsia="Times New Roman" w:hAnsiTheme="majorHAnsi" w:cstheme="majorHAnsi"/>
                <w:lang w:val="en-GB" w:eastAsia="en-GB"/>
              </w:rPr>
              <w:t>Less than</w:t>
            </w:r>
          </w:p>
        </w:tc>
        <w:tc>
          <w:tcPr>
            <w:tcW w:w="0" w:type="auto"/>
            <w:hideMark/>
          </w:tcPr>
          <w:p w14:paraId="38CFD569" w14:textId="77777777" w:rsidR="00F73325" w:rsidRPr="00F73325" w:rsidRDefault="00F73325" w:rsidP="00F73325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F73325">
              <w:rPr>
                <w:rFonts w:asciiTheme="majorHAnsi" w:eastAsia="Times New Roman" w:hAnsiTheme="majorHAnsi" w:cstheme="majorHAnsi"/>
                <w:lang w:val="en-GB" w:eastAsia="en-GB"/>
              </w:rPr>
              <w:t>score &lt; 30</w:t>
            </w:r>
          </w:p>
        </w:tc>
        <w:tc>
          <w:tcPr>
            <w:tcW w:w="0" w:type="auto"/>
            <w:hideMark/>
          </w:tcPr>
          <w:p w14:paraId="183AF3B1" w14:textId="77777777" w:rsidR="00F73325" w:rsidRPr="00F73325" w:rsidRDefault="00F73325" w:rsidP="00F73325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F73325">
              <w:rPr>
                <w:rFonts w:asciiTheme="majorHAnsi" w:eastAsia="Times New Roman" w:hAnsiTheme="majorHAnsi" w:cstheme="majorHAnsi"/>
                <w:lang w:val="en-GB" w:eastAsia="en-GB"/>
              </w:rPr>
              <w:t xml:space="preserve">Is score </w:t>
            </w:r>
            <w:r w:rsidRPr="00F73325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less than</w:t>
            </w:r>
            <w:r w:rsidRPr="00F73325">
              <w:rPr>
                <w:rFonts w:asciiTheme="majorHAnsi" w:eastAsia="Times New Roman" w:hAnsiTheme="majorHAnsi" w:cstheme="majorHAnsi"/>
                <w:lang w:val="en-GB" w:eastAsia="en-GB"/>
              </w:rPr>
              <w:t xml:space="preserve"> 30?</w:t>
            </w:r>
          </w:p>
        </w:tc>
      </w:tr>
      <w:tr w:rsidR="00F73325" w:rsidRPr="00F73325" w14:paraId="6B9CE035" w14:textId="77777777" w:rsidTr="00F73325">
        <w:trPr>
          <w:jc w:val="center"/>
        </w:trPr>
        <w:tc>
          <w:tcPr>
            <w:tcW w:w="0" w:type="auto"/>
            <w:hideMark/>
          </w:tcPr>
          <w:p w14:paraId="2262518C" w14:textId="77777777" w:rsidR="00F73325" w:rsidRPr="00F73325" w:rsidRDefault="00F73325" w:rsidP="00F73325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F73325">
              <w:rPr>
                <w:rFonts w:asciiTheme="majorHAnsi" w:eastAsia="Times New Roman" w:hAnsiTheme="majorHAnsi" w:cstheme="majorHAnsi"/>
                <w:lang w:val="en-GB" w:eastAsia="en-GB"/>
              </w:rPr>
              <w:t>&gt;=</w:t>
            </w:r>
          </w:p>
        </w:tc>
        <w:tc>
          <w:tcPr>
            <w:tcW w:w="0" w:type="auto"/>
            <w:hideMark/>
          </w:tcPr>
          <w:p w14:paraId="30DF259A" w14:textId="77777777" w:rsidR="00F73325" w:rsidRPr="00F73325" w:rsidRDefault="00F73325" w:rsidP="00F73325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F73325">
              <w:rPr>
                <w:rFonts w:asciiTheme="majorHAnsi" w:eastAsia="Times New Roman" w:hAnsiTheme="majorHAnsi" w:cstheme="majorHAnsi"/>
                <w:lang w:val="en-GB" w:eastAsia="en-GB"/>
              </w:rPr>
              <w:t>Greater than or equal to</w:t>
            </w:r>
          </w:p>
        </w:tc>
        <w:tc>
          <w:tcPr>
            <w:tcW w:w="0" w:type="auto"/>
            <w:hideMark/>
          </w:tcPr>
          <w:p w14:paraId="7BB25231" w14:textId="77777777" w:rsidR="00F73325" w:rsidRPr="00F73325" w:rsidRDefault="00F73325" w:rsidP="00F73325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F73325">
              <w:rPr>
                <w:rFonts w:asciiTheme="majorHAnsi" w:eastAsia="Times New Roman" w:hAnsiTheme="majorHAnsi" w:cstheme="majorHAnsi"/>
                <w:lang w:val="en-GB" w:eastAsia="en-GB"/>
              </w:rPr>
              <w:t>score &gt;= 70</w:t>
            </w:r>
          </w:p>
        </w:tc>
        <w:tc>
          <w:tcPr>
            <w:tcW w:w="0" w:type="auto"/>
            <w:hideMark/>
          </w:tcPr>
          <w:p w14:paraId="03082C6C" w14:textId="77777777" w:rsidR="00F73325" w:rsidRPr="00F73325" w:rsidRDefault="00F73325" w:rsidP="00F73325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F73325">
              <w:rPr>
                <w:rFonts w:asciiTheme="majorHAnsi" w:eastAsia="Times New Roman" w:hAnsiTheme="majorHAnsi" w:cstheme="majorHAnsi"/>
                <w:lang w:val="en-GB" w:eastAsia="en-GB"/>
              </w:rPr>
              <w:t xml:space="preserve">Is score </w:t>
            </w:r>
            <w:r w:rsidRPr="00F73325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70 or more</w:t>
            </w:r>
            <w:r w:rsidRPr="00F73325">
              <w:rPr>
                <w:rFonts w:asciiTheme="majorHAnsi" w:eastAsia="Times New Roman" w:hAnsiTheme="majorHAnsi" w:cstheme="majorHAnsi"/>
                <w:lang w:val="en-GB" w:eastAsia="en-GB"/>
              </w:rPr>
              <w:t>?</w:t>
            </w:r>
          </w:p>
        </w:tc>
      </w:tr>
      <w:tr w:rsidR="00F73325" w:rsidRPr="00F73325" w14:paraId="54EECDD7" w14:textId="77777777" w:rsidTr="00F73325">
        <w:trPr>
          <w:jc w:val="center"/>
        </w:trPr>
        <w:tc>
          <w:tcPr>
            <w:tcW w:w="0" w:type="auto"/>
            <w:hideMark/>
          </w:tcPr>
          <w:p w14:paraId="7C523B34" w14:textId="77777777" w:rsidR="00F73325" w:rsidRPr="00F73325" w:rsidRDefault="00F73325" w:rsidP="00F73325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F73325">
              <w:rPr>
                <w:rFonts w:asciiTheme="majorHAnsi" w:eastAsia="Times New Roman" w:hAnsiTheme="majorHAnsi" w:cstheme="majorHAnsi"/>
                <w:lang w:val="en-GB" w:eastAsia="en-GB"/>
              </w:rPr>
              <w:t>&lt;=</w:t>
            </w:r>
          </w:p>
        </w:tc>
        <w:tc>
          <w:tcPr>
            <w:tcW w:w="0" w:type="auto"/>
            <w:hideMark/>
          </w:tcPr>
          <w:p w14:paraId="79B624A9" w14:textId="77777777" w:rsidR="00F73325" w:rsidRPr="00F73325" w:rsidRDefault="00F73325" w:rsidP="00F73325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F73325">
              <w:rPr>
                <w:rFonts w:asciiTheme="majorHAnsi" w:eastAsia="Times New Roman" w:hAnsiTheme="majorHAnsi" w:cstheme="majorHAnsi"/>
                <w:lang w:val="en-GB" w:eastAsia="en-GB"/>
              </w:rPr>
              <w:t>Less than or equal to</w:t>
            </w:r>
          </w:p>
        </w:tc>
        <w:tc>
          <w:tcPr>
            <w:tcW w:w="0" w:type="auto"/>
            <w:hideMark/>
          </w:tcPr>
          <w:p w14:paraId="5BA96174" w14:textId="77777777" w:rsidR="00F73325" w:rsidRPr="00F73325" w:rsidRDefault="00F73325" w:rsidP="00F73325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F73325">
              <w:rPr>
                <w:rFonts w:asciiTheme="majorHAnsi" w:eastAsia="Times New Roman" w:hAnsiTheme="majorHAnsi" w:cstheme="majorHAnsi"/>
                <w:lang w:val="en-GB" w:eastAsia="en-GB"/>
              </w:rPr>
              <w:t>score &lt;= 100</w:t>
            </w:r>
          </w:p>
        </w:tc>
        <w:tc>
          <w:tcPr>
            <w:tcW w:w="0" w:type="auto"/>
            <w:hideMark/>
          </w:tcPr>
          <w:p w14:paraId="0C0C74F0" w14:textId="77777777" w:rsidR="00F73325" w:rsidRPr="00F73325" w:rsidRDefault="00F73325" w:rsidP="00F73325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F73325">
              <w:rPr>
                <w:rFonts w:asciiTheme="majorHAnsi" w:eastAsia="Times New Roman" w:hAnsiTheme="majorHAnsi" w:cstheme="majorHAnsi"/>
                <w:lang w:val="en-GB" w:eastAsia="en-GB"/>
              </w:rPr>
              <w:t xml:space="preserve">Is score </w:t>
            </w:r>
            <w:r w:rsidRPr="00F73325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100 or less</w:t>
            </w:r>
            <w:r w:rsidRPr="00F73325">
              <w:rPr>
                <w:rFonts w:asciiTheme="majorHAnsi" w:eastAsia="Times New Roman" w:hAnsiTheme="majorHAnsi" w:cstheme="majorHAnsi"/>
                <w:lang w:val="en-GB" w:eastAsia="en-GB"/>
              </w:rPr>
              <w:t>?</w:t>
            </w:r>
          </w:p>
        </w:tc>
      </w:tr>
    </w:tbl>
    <w:p w14:paraId="53BA8929" w14:textId="77777777" w:rsidR="00F73325" w:rsidRPr="00787CB3" w:rsidRDefault="00F73325" w:rsidP="00327917">
      <w:pPr>
        <w:rPr>
          <w:rFonts w:asciiTheme="majorHAnsi" w:hAnsiTheme="majorHAnsi" w:cstheme="majorHAnsi"/>
          <w:b/>
          <w:bCs/>
        </w:rPr>
      </w:pPr>
    </w:p>
    <w:p w14:paraId="3CC9FEF5" w14:textId="32D368B9" w:rsidR="003E24E7" w:rsidRPr="00F137D7" w:rsidRDefault="00CB5E32" w:rsidP="003E24E7">
      <w:pPr>
        <w:rPr>
          <w:rFonts w:asciiTheme="majorHAnsi" w:hAnsiTheme="majorHAnsi" w:cstheme="majorHAnsi"/>
          <w:b/>
          <w:bCs/>
          <w:color w:val="00B050"/>
        </w:rPr>
      </w:pPr>
      <w:r w:rsidRPr="00CB5E32">
        <w:rPr>
          <w:rFonts w:asciiTheme="majorHAnsi" w:hAnsiTheme="majorHAnsi" w:cstheme="majorHAnsi"/>
          <w:b/>
          <w:bCs/>
          <w:color w:val="FF0000"/>
        </w:rPr>
        <w:t>Activity (Complete this in RED)</w:t>
      </w:r>
      <w:r w:rsidR="003E24E7" w:rsidRPr="00F137D7">
        <w:rPr>
          <w:rFonts w:asciiTheme="majorHAnsi" w:hAnsiTheme="majorHAnsi" w:cstheme="majorHAnsi"/>
          <w:b/>
          <w:bCs/>
          <w:color w:val="00B050"/>
        </w:rPr>
        <w:br/>
        <w:t xml:space="preserve">Using the website: </w:t>
      </w:r>
      <w:hyperlink r:id="rId37" w:history="1">
        <w:r w:rsidR="003E24E7" w:rsidRPr="00F137D7">
          <w:rPr>
            <w:rStyle w:val="Hyperlink"/>
            <w:color w:val="00B050"/>
          </w:rPr>
          <w:t>Online Python - IDE, Editor, Compiler, Interpreter</w:t>
        </w:r>
      </w:hyperlink>
      <w:r w:rsidR="003E24E7" w:rsidRPr="00F137D7">
        <w:rPr>
          <w:color w:val="00B050"/>
        </w:rPr>
        <w:t xml:space="preserve"> complete the tasks below and evidence this with screenshots.</w:t>
      </w:r>
    </w:p>
    <w:p w14:paraId="2C46D605" w14:textId="5E89D67C" w:rsidR="003E24E7" w:rsidRPr="00F137D7" w:rsidRDefault="003E24E7" w:rsidP="003E24E7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Task 1:</w:t>
      </w:r>
      <w:r w:rsidR="00424768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 </w:t>
      </w:r>
      <w:r w:rsidR="00F449CD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Correct the program below by changing the operator and</w:t>
      </w:r>
      <w:r w:rsidR="00D23914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 used to give a true result. The first one has been done for you.</w:t>
      </w:r>
    </w:p>
    <w:p w14:paraId="0A1460C9" w14:textId="619BC5D3" w:rsidR="00D23914" w:rsidRPr="00F137D7" w:rsidRDefault="00D23914" w:rsidP="003E24E7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noProof/>
          <w:color w:val="00B050"/>
          <w:lang w:val="en-GB" w:eastAsia="en-GB"/>
        </w:rPr>
        <w:drawing>
          <wp:inline distT="0" distB="0" distL="0" distR="0" wp14:anchorId="3001152E" wp14:editId="2A3C50E9">
            <wp:extent cx="3306726" cy="886835"/>
            <wp:effectExtent l="0" t="0" r="8255" b="8890"/>
            <wp:docPr id="233312142" name="Picture 1" descr="A white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312142" name="Picture 1" descr="A white background with red text&#10;&#10;Description automatically generated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334845" cy="894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137D7" w:rsidRPr="00F137D7" w14:paraId="381155FA" w14:textId="77777777" w:rsidTr="00903D01">
        <w:tc>
          <w:tcPr>
            <w:tcW w:w="8856" w:type="dxa"/>
          </w:tcPr>
          <w:p w14:paraId="143E60B9" w14:textId="2BEEB8C6" w:rsidR="00C50E36" w:rsidRPr="00F137D7" w:rsidRDefault="00A76060" w:rsidP="00903D01">
            <w:pPr>
              <w:rPr>
                <w:rFonts w:asciiTheme="majorHAnsi" w:hAnsiTheme="majorHAnsi" w:cstheme="majorHAnsi"/>
                <w:color w:val="00B050"/>
              </w:rPr>
            </w:pPr>
            <w:r w:rsidRPr="00A76060">
              <w:rPr>
                <w:rFonts w:asciiTheme="majorHAnsi" w:hAnsiTheme="majorHAnsi" w:cstheme="majorHAnsi"/>
                <w:b/>
                <w:bCs/>
                <w:color w:val="FF0000"/>
              </w:rPr>
              <w:lastRenderedPageBreak/>
              <w:t>Place your screenshot of the code here.</w:t>
            </w:r>
            <w:r w:rsidRPr="00A76060">
              <w:rPr>
                <w:rFonts w:asciiTheme="majorHAnsi" w:hAnsiTheme="majorHAnsi" w:cstheme="majorHAnsi"/>
                <w:color w:val="FF0000"/>
              </w:rPr>
              <w:t xml:space="preserve"> (Screenshots can be taken by pressing </w:t>
            </w:r>
            <w:proofErr w:type="spellStart"/>
            <w:r w:rsidRPr="00A76060">
              <w:rPr>
                <w:rFonts w:asciiTheme="majorHAnsi" w:hAnsiTheme="majorHAnsi" w:cstheme="majorHAnsi"/>
                <w:color w:val="FF0000"/>
              </w:rPr>
              <w:t>prtscrn</w:t>
            </w:r>
            <w:proofErr w:type="spellEnd"/>
            <w:r w:rsidRPr="00A76060">
              <w:rPr>
                <w:rFonts w:asciiTheme="majorHAnsi" w:hAnsiTheme="majorHAnsi" w:cstheme="majorHAnsi"/>
                <w:color w:val="FF0000"/>
              </w:rPr>
              <w:t xml:space="preserve"> next to F12 and </w:t>
            </w:r>
            <w:proofErr w:type="gramStart"/>
            <w:r w:rsidRPr="00A76060">
              <w:rPr>
                <w:rFonts w:asciiTheme="majorHAnsi" w:hAnsiTheme="majorHAnsi" w:cstheme="majorHAnsi"/>
                <w:color w:val="FF0000"/>
              </w:rPr>
              <w:t>pasting, or</w:t>
            </w:r>
            <w:proofErr w:type="gramEnd"/>
            <w:r w:rsidRPr="00A76060">
              <w:rPr>
                <w:rFonts w:asciiTheme="majorHAnsi" w:hAnsiTheme="majorHAnsi" w:cstheme="majorHAnsi"/>
                <w:color w:val="FF0000"/>
              </w:rPr>
              <w:t xml:space="preserve"> using the snipping tool).</w:t>
            </w:r>
          </w:p>
        </w:tc>
      </w:tr>
    </w:tbl>
    <w:p w14:paraId="2CE10183" w14:textId="77777777" w:rsidR="00FD0110" w:rsidRPr="00F137D7" w:rsidRDefault="00D23914" w:rsidP="00FD0110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Task </w:t>
      </w:r>
      <w:r w:rsidR="00FF7A64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2:</w:t>
      </w: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 </w:t>
      </w:r>
      <w:r w:rsidR="00FF7A64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Ask the user to enter a number and </w:t>
      </w:r>
      <w:r w:rsidR="009A53F2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depending on the number deliver a different response</w:t>
      </w:r>
      <w:r w:rsidR="00FD0110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 using operators like in the example below.</w:t>
      </w:r>
    </w:p>
    <w:p w14:paraId="412D5301" w14:textId="6F602AEB" w:rsidR="00FD0110" w:rsidRPr="00F137D7" w:rsidRDefault="009A53F2" w:rsidP="00FD0110">
      <w:pPr>
        <w:pStyle w:val="ListParagraph"/>
        <w:numPr>
          <w:ilvl w:val="0"/>
          <w:numId w:val="24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I</w:t>
      </w:r>
      <w:r w:rsidR="007D2EEF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f th</w:t>
      </w:r>
      <w:r w:rsidR="00FD0110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e</w:t>
      </w:r>
      <w:r w:rsidR="007D2EEF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 number is higher </w:t>
      </w:r>
      <w:r w:rsidR="00FD0110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than</w:t>
      </w:r>
      <w:r w:rsidR="007D2EEF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 10, </w:t>
      </w: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print out “your number is higher </w:t>
      </w:r>
      <w:proofErr w:type="spellStart"/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then</w:t>
      </w:r>
      <w:proofErr w:type="spellEnd"/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 10!”</w:t>
      </w:r>
      <w:r w:rsidR="00803F7E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.</w:t>
      </w:r>
    </w:p>
    <w:p w14:paraId="4B438C7C" w14:textId="3BBE4458" w:rsidR="00FD0110" w:rsidRPr="00F137D7" w:rsidRDefault="00803F7E" w:rsidP="00FD0110">
      <w:pPr>
        <w:pStyle w:val="ListParagraph"/>
        <w:numPr>
          <w:ilvl w:val="0"/>
          <w:numId w:val="24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I</w:t>
      </w:r>
      <w:r w:rsidR="009A53F2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f </w:t>
      </w:r>
      <w:r w:rsidR="00FD0110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the number is </w:t>
      </w:r>
      <w:r w:rsidR="007D2EEF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higher th</w:t>
      </w:r>
      <w:r w:rsidR="009A53F2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a</w:t>
      </w:r>
      <w:r w:rsidR="007D2EEF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n 50</w:t>
      </w:r>
      <w:r w:rsidR="009A53F2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, print out “your number is higher </w:t>
      </w:r>
      <w:proofErr w:type="spellStart"/>
      <w:r w:rsidR="009A53F2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then</w:t>
      </w:r>
      <w:proofErr w:type="spellEnd"/>
      <w:r w:rsidR="009A53F2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 50!”</w:t>
      </w:r>
    </w:p>
    <w:p w14:paraId="4A4D2676" w14:textId="4D2E7260" w:rsidR="00803F7E" w:rsidRPr="00F137D7" w:rsidRDefault="00FD0110" w:rsidP="00FD0110">
      <w:pPr>
        <w:pStyle w:val="ListParagraph"/>
        <w:numPr>
          <w:ilvl w:val="0"/>
          <w:numId w:val="24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Finally,</w:t>
      </w:r>
      <w:r w:rsidR="009A53F2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 if the </w:t>
      </w:r>
      <w:r w:rsidR="00803F7E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number is </w:t>
      </w:r>
      <w:r w:rsidR="007D2EEF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lower </w:t>
      </w:r>
      <w:r w:rsidR="005F24EF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than</w:t>
      </w:r>
      <w:r w:rsidR="007D2EEF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 0</w:t>
      </w:r>
      <w:r w:rsidR="00803F7E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, print out “your number is below 0”.</w:t>
      </w:r>
      <w:r w:rsidR="007D2EEF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 </w:t>
      </w:r>
    </w:p>
    <w:p w14:paraId="53015F26" w14:textId="17CF1442" w:rsidR="00D23914" w:rsidRPr="00F137D7" w:rsidRDefault="004E7F6A" w:rsidP="00D23914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noProof/>
          <w:color w:val="00B050"/>
          <w:lang w:val="en-GB" w:eastAsia="en-GB"/>
        </w:rPr>
        <w:drawing>
          <wp:anchor distT="0" distB="0" distL="114300" distR="114300" simplePos="0" relativeHeight="251665408" behindDoc="1" locked="0" layoutInCell="1" allowOverlap="1" wp14:anchorId="1193E5E3" wp14:editId="7E48EB09">
            <wp:simplePos x="0" y="0"/>
            <wp:positionH relativeFrom="margin">
              <wp:align>left</wp:align>
            </wp:positionH>
            <wp:positionV relativeFrom="paragraph">
              <wp:posOffset>13231</wp:posOffset>
            </wp:positionV>
            <wp:extent cx="3115310" cy="887730"/>
            <wp:effectExtent l="0" t="0" r="8890" b="7620"/>
            <wp:wrapTight wrapText="bothSides">
              <wp:wrapPolygon edited="0">
                <wp:start x="0" y="0"/>
                <wp:lineTo x="0" y="21322"/>
                <wp:lineTo x="21530" y="21322"/>
                <wp:lineTo x="21530" y="0"/>
                <wp:lineTo x="0" y="0"/>
              </wp:wrapPolygon>
            </wp:wrapTight>
            <wp:docPr id="61158583" name="Picture 1" descr="A white background with colorful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58583" name="Picture 1" descr="A white background with colorful text&#10;&#10;Description automatically generated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115310" cy="887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2183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br/>
      </w:r>
    </w:p>
    <w:p w14:paraId="0BED0079" w14:textId="77777777" w:rsidR="004E7F6A" w:rsidRPr="00F137D7" w:rsidRDefault="004E7F6A" w:rsidP="00327917">
      <w:pPr>
        <w:rPr>
          <w:rFonts w:asciiTheme="majorHAnsi" w:eastAsia="Times New Roman" w:hAnsiTheme="majorHAnsi" w:cstheme="majorHAnsi"/>
          <w:color w:val="00B050"/>
          <w:lang w:val="en-GB" w:eastAsia="en-GB"/>
        </w:rPr>
      </w:pPr>
    </w:p>
    <w:p w14:paraId="61BE5591" w14:textId="77777777" w:rsidR="004E7F6A" w:rsidRPr="00F137D7" w:rsidRDefault="004E7F6A" w:rsidP="00327917">
      <w:pPr>
        <w:rPr>
          <w:rFonts w:asciiTheme="majorHAnsi" w:eastAsia="Times New Roman" w:hAnsiTheme="majorHAnsi" w:cstheme="majorHAnsi"/>
          <w:color w:val="00B050"/>
          <w:lang w:val="en-GB"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F137D7" w:rsidRPr="00F137D7" w14:paraId="6796A453" w14:textId="77777777" w:rsidTr="00903D01">
        <w:tc>
          <w:tcPr>
            <w:tcW w:w="8856" w:type="dxa"/>
          </w:tcPr>
          <w:p w14:paraId="73A04C29" w14:textId="4B185E5B" w:rsidR="00C50E36" w:rsidRPr="00F137D7" w:rsidRDefault="00A76060" w:rsidP="00903D01">
            <w:pPr>
              <w:rPr>
                <w:rFonts w:asciiTheme="majorHAnsi" w:hAnsiTheme="majorHAnsi" w:cstheme="majorHAnsi"/>
                <w:color w:val="00B050"/>
              </w:rPr>
            </w:pPr>
            <w:r w:rsidRPr="00A76060">
              <w:rPr>
                <w:rFonts w:asciiTheme="majorHAnsi" w:hAnsiTheme="majorHAnsi" w:cstheme="majorHAnsi"/>
                <w:b/>
                <w:bCs/>
                <w:color w:val="FF0000"/>
              </w:rPr>
              <w:t>Place your screenshot of the code here.</w:t>
            </w:r>
            <w:r w:rsidRPr="00A76060">
              <w:rPr>
                <w:rFonts w:asciiTheme="majorHAnsi" w:hAnsiTheme="majorHAnsi" w:cstheme="majorHAnsi"/>
                <w:color w:val="FF0000"/>
              </w:rPr>
              <w:t xml:space="preserve"> (Screenshots can be taken by pressing </w:t>
            </w:r>
            <w:proofErr w:type="spellStart"/>
            <w:r w:rsidRPr="00A76060">
              <w:rPr>
                <w:rFonts w:asciiTheme="majorHAnsi" w:hAnsiTheme="majorHAnsi" w:cstheme="majorHAnsi"/>
                <w:color w:val="FF0000"/>
              </w:rPr>
              <w:t>prtscrn</w:t>
            </w:r>
            <w:proofErr w:type="spellEnd"/>
            <w:r w:rsidRPr="00A76060">
              <w:rPr>
                <w:rFonts w:asciiTheme="majorHAnsi" w:hAnsiTheme="majorHAnsi" w:cstheme="majorHAnsi"/>
                <w:color w:val="FF0000"/>
              </w:rPr>
              <w:t xml:space="preserve"> next to F12 and </w:t>
            </w:r>
            <w:proofErr w:type="gramStart"/>
            <w:r w:rsidRPr="00A76060">
              <w:rPr>
                <w:rFonts w:asciiTheme="majorHAnsi" w:hAnsiTheme="majorHAnsi" w:cstheme="majorHAnsi"/>
                <w:color w:val="FF0000"/>
              </w:rPr>
              <w:t>pasting, or</w:t>
            </w:r>
            <w:proofErr w:type="gramEnd"/>
            <w:r w:rsidRPr="00A76060">
              <w:rPr>
                <w:rFonts w:asciiTheme="majorHAnsi" w:hAnsiTheme="majorHAnsi" w:cstheme="majorHAnsi"/>
                <w:color w:val="FF0000"/>
              </w:rPr>
              <w:t xml:space="preserve"> using the snipping tool).</w:t>
            </w:r>
          </w:p>
        </w:tc>
      </w:tr>
    </w:tbl>
    <w:p w14:paraId="0CB5ABEF" w14:textId="77777777" w:rsidR="00A76060" w:rsidRDefault="00B6172A" w:rsidP="00C50E36">
      <w:pPr>
        <w:rPr>
          <w:rFonts w:ascii="Poppins" w:hAnsi="Poppins" w:cs="Poppins"/>
          <w:b/>
          <w:bCs/>
          <w:sz w:val="32"/>
          <w:szCs w:val="32"/>
        </w:rPr>
      </w:pP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br/>
      </w:r>
    </w:p>
    <w:p w14:paraId="5AD5A5FC" w14:textId="5CE307F8" w:rsidR="004E7F6A" w:rsidRDefault="004E7F6A" w:rsidP="00A76060">
      <w:pPr>
        <w:jc w:val="center"/>
        <w:rPr>
          <w:rFonts w:ascii="Poppins" w:hAnsi="Poppins" w:cs="Poppins"/>
          <w:b/>
          <w:bCs/>
          <w:sz w:val="32"/>
          <w:szCs w:val="32"/>
        </w:rPr>
      </w:pPr>
      <w:r w:rsidRPr="003040DF">
        <w:rPr>
          <w:rFonts w:ascii="Poppins" w:hAnsi="Poppins" w:cs="Poppins"/>
          <w:b/>
          <w:bCs/>
          <w:sz w:val="32"/>
          <w:szCs w:val="32"/>
        </w:rPr>
        <w:t xml:space="preserve">Section </w:t>
      </w:r>
      <w:r w:rsidR="00CB5E32">
        <w:rPr>
          <w:rFonts w:ascii="Poppins" w:hAnsi="Poppins" w:cs="Poppins"/>
          <w:b/>
          <w:bCs/>
          <w:sz w:val="32"/>
          <w:szCs w:val="32"/>
        </w:rPr>
        <w:t>8</w:t>
      </w:r>
      <w:r w:rsidRPr="003040DF">
        <w:rPr>
          <w:rFonts w:ascii="Poppins" w:hAnsi="Poppins" w:cs="Poppins"/>
          <w:b/>
          <w:bCs/>
          <w:sz w:val="32"/>
          <w:szCs w:val="32"/>
        </w:rPr>
        <w:t xml:space="preserve">: </w:t>
      </w:r>
      <w:r w:rsidR="00CB5E32">
        <w:rPr>
          <w:rFonts w:ascii="Poppins" w:hAnsi="Poppins" w:cs="Poppins"/>
          <w:b/>
          <w:bCs/>
          <w:sz w:val="32"/>
          <w:szCs w:val="32"/>
        </w:rPr>
        <w:t>Loops – FOR and WHILE (Extension)</w:t>
      </w:r>
    </w:p>
    <w:p w14:paraId="576A00BF" w14:textId="0F012424" w:rsidR="00C50E36" w:rsidRPr="00532BD2" w:rsidRDefault="00532BD2" w:rsidP="00532BD2">
      <w:pPr>
        <w:rPr>
          <w:rFonts w:asciiTheme="majorHAnsi" w:hAnsiTheme="majorHAnsi" w:cstheme="majorHAnsi"/>
          <w:b/>
          <w:bCs/>
          <w:sz w:val="32"/>
          <w:szCs w:val="32"/>
        </w:rPr>
      </w:pPr>
      <w:r w:rsidRPr="00532BD2">
        <w:rPr>
          <w:rFonts w:asciiTheme="majorHAnsi" w:hAnsiTheme="majorHAnsi" w:cstheme="majorHAnsi"/>
        </w:rPr>
        <w:t xml:space="preserve">A </w:t>
      </w:r>
      <w:r w:rsidRPr="00532BD2">
        <w:rPr>
          <w:rStyle w:val="Strong"/>
          <w:rFonts w:asciiTheme="majorHAnsi" w:hAnsiTheme="majorHAnsi" w:cstheme="majorHAnsi"/>
        </w:rPr>
        <w:t>loop</w:t>
      </w:r>
      <w:r w:rsidRPr="00532BD2">
        <w:rPr>
          <w:rFonts w:asciiTheme="majorHAnsi" w:hAnsiTheme="majorHAnsi" w:cstheme="majorHAnsi"/>
        </w:rPr>
        <w:t xml:space="preserve"> is used when you want your code to </w:t>
      </w:r>
      <w:r w:rsidRPr="00532BD2">
        <w:rPr>
          <w:rStyle w:val="Strong"/>
          <w:rFonts w:asciiTheme="majorHAnsi" w:hAnsiTheme="majorHAnsi" w:cstheme="majorHAnsi"/>
        </w:rPr>
        <w:t>repeat</w:t>
      </w:r>
      <w:r w:rsidRPr="00532BD2">
        <w:rPr>
          <w:rFonts w:asciiTheme="majorHAnsi" w:hAnsiTheme="majorHAnsi" w:cstheme="majorHAnsi"/>
        </w:rPr>
        <w:t xml:space="preserve"> something — either a </w:t>
      </w:r>
      <w:r w:rsidRPr="00532BD2">
        <w:rPr>
          <w:rStyle w:val="Strong"/>
          <w:rFonts w:asciiTheme="majorHAnsi" w:hAnsiTheme="majorHAnsi" w:cstheme="majorHAnsi"/>
        </w:rPr>
        <w:t>set number of times</w:t>
      </w:r>
      <w:r w:rsidRPr="00532BD2">
        <w:rPr>
          <w:rFonts w:asciiTheme="majorHAnsi" w:hAnsiTheme="majorHAnsi" w:cstheme="majorHAnsi"/>
        </w:rPr>
        <w:t xml:space="preserve"> or </w:t>
      </w:r>
      <w:r w:rsidRPr="00532BD2">
        <w:rPr>
          <w:rStyle w:val="Strong"/>
          <w:rFonts w:asciiTheme="majorHAnsi" w:hAnsiTheme="majorHAnsi" w:cstheme="majorHAnsi"/>
        </w:rPr>
        <w:t>until a condition is met</w:t>
      </w:r>
      <w:r w:rsidRPr="00532BD2">
        <w:rPr>
          <w:rFonts w:asciiTheme="majorHAnsi" w:hAnsiTheme="majorHAnsi" w:cstheme="majorHAnsi"/>
        </w:rPr>
        <w:t>.</w:t>
      </w:r>
    </w:p>
    <w:p w14:paraId="6965D282" w14:textId="35C19B92" w:rsidR="001651A7" w:rsidRDefault="00C515C2" w:rsidP="00327917">
      <w:pPr>
        <w:rPr>
          <w:rFonts w:asciiTheme="majorHAnsi" w:hAnsiTheme="majorHAnsi" w:cstheme="majorHAnsi"/>
        </w:rPr>
      </w:pPr>
      <w:r w:rsidRPr="00C515C2">
        <w:rPr>
          <w:rFonts w:asciiTheme="majorHAnsi" w:hAnsiTheme="majorHAnsi" w:cstheme="majorHAnsi"/>
        </w:rPr>
        <w:t xml:space="preserve">Python has </w:t>
      </w:r>
      <w:r w:rsidRPr="00C515C2">
        <w:rPr>
          <w:rStyle w:val="Strong"/>
          <w:rFonts w:asciiTheme="majorHAnsi" w:hAnsiTheme="majorHAnsi" w:cstheme="majorHAnsi"/>
        </w:rPr>
        <w:t>two main types of loops</w:t>
      </w:r>
      <w:r w:rsidRPr="00C515C2">
        <w:rPr>
          <w:rFonts w:asciiTheme="majorHAnsi" w:hAnsiTheme="majorHAnsi" w:cstheme="majorHAnsi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56"/>
        <w:gridCol w:w="4293"/>
      </w:tblGrid>
      <w:tr w:rsidR="00C92786" w:rsidRPr="00C92786" w14:paraId="410B92C1" w14:textId="77777777" w:rsidTr="00C92786">
        <w:trPr>
          <w:jc w:val="center"/>
        </w:trPr>
        <w:tc>
          <w:tcPr>
            <w:tcW w:w="0" w:type="auto"/>
            <w:hideMark/>
          </w:tcPr>
          <w:p w14:paraId="5F8E8BDC" w14:textId="77777777" w:rsidR="00C92786" w:rsidRPr="00C92786" w:rsidRDefault="00C92786" w:rsidP="00C92786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</w:pPr>
            <w:r w:rsidRPr="00C92786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Loop Type</w:t>
            </w:r>
          </w:p>
        </w:tc>
        <w:tc>
          <w:tcPr>
            <w:tcW w:w="0" w:type="auto"/>
            <w:hideMark/>
          </w:tcPr>
          <w:p w14:paraId="7A985541" w14:textId="77777777" w:rsidR="00C92786" w:rsidRPr="00C92786" w:rsidRDefault="00C92786" w:rsidP="00C92786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</w:pPr>
            <w:r w:rsidRPr="00C92786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Used When</w:t>
            </w:r>
          </w:p>
        </w:tc>
      </w:tr>
      <w:tr w:rsidR="00C92786" w:rsidRPr="00C92786" w14:paraId="2B4C00F8" w14:textId="77777777" w:rsidTr="00C92786">
        <w:trPr>
          <w:jc w:val="center"/>
        </w:trPr>
        <w:tc>
          <w:tcPr>
            <w:tcW w:w="0" w:type="auto"/>
            <w:hideMark/>
          </w:tcPr>
          <w:p w14:paraId="7409BE91" w14:textId="77777777" w:rsidR="00C92786" w:rsidRPr="00C92786" w:rsidRDefault="00C92786" w:rsidP="00C92786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92786">
              <w:rPr>
                <w:rFonts w:asciiTheme="majorHAnsi" w:eastAsia="Times New Roman" w:hAnsiTheme="majorHAnsi" w:cstheme="majorHAnsi"/>
                <w:lang w:val="en-GB" w:eastAsia="en-GB"/>
              </w:rPr>
              <w:t>for loop</w:t>
            </w:r>
          </w:p>
        </w:tc>
        <w:tc>
          <w:tcPr>
            <w:tcW w:w="0" w:type="auto"/>
            <w:hideMark/>
          </w:tcPr>
          <w:p w14:paraId="34E0B351" w14:textId="77777777" w:rsidR="00C92786" w:rsidRPr="00C92786" w:rsidRDefault="00C92786" w:rsidP="00C92786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92786">
              <w:rPr>
                <w:rFonts w:asciiTheme="majorHAnsi" w:eastAsia="Times New Roman" w:hAnsiTheme="majorHAnsi" w:cstheme="majorHAnsi"/>
                <w:lang w:val="en-GB" w:eastAsia="en-GB"/>
              </w:rPr>
              <w:t xml:space="preserve">You know </w:t>
            </w:r>
            <w:r w:rsidRPr="00C92786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exactly how many times</w:t>
            </w:r>
            <w:r w:rsidRPr="00C92786">
              <w:rPr>
                <w:rFonts w:asciiTheme="majorHAnsi" w:eastAsia="Times New Roman" w:hAnsiTheme="majorHAnsi" w:cstheme="majorHAnsi"/>
                <w:lang w:val="en-GB" w:eastAsia="en-GB"/>
              </w:rPr>
              <w:t xml:space="preserve"> to repeat.</w:t>
            </w:r>
          </w:p>
        </w:tc>
      </w:tr>
      <w:tr w:rsidR="00C92786" w:rsidRPr="00C92786" w14:paraId="34ECA802" w14:textId="77777777" w:rsidTr="00C92786">
        <w:trPr>
          <w:jc w:val="center"/>
        </w:trPr>
        <w:tc>
          <w:tcPr>
            <w:tcW w:w="0" w:type="auto"/>
            <w:hideMark/>
          </w:tcPr>
          <w:p w14:paraId="1DCDFC11" w14:textId="77777777" w:rsidR="00C92786" w:rsidRPr="00C92786" w:rsidRDefault="00C92786" w:rsidP="00C92786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92786">
              <w:rPr>
                <w:rFonts w:asciiTheme="majorHAnsi" w:eastAsia="Times New Roman" w:hAnsiTheme="majorHAnsi" w:cstheme="majorHAnsi"/>
                <w:lang w:val="en-GB" w:eastAsia="en-GB"/>
              </w:rPr>
              <w:t>while loop</w:t>
            </w:r>
          </w:p>
        </w:tc>
        <w:tc>
          <w:tcPr>
            <w:tcW w:w="0" w:type="auto"/>
            <w:hideMark/>
          </w:tcPr>
          <w:p w14:paraId="024BE714" w14:textId="77777777" w:rsidR="00C92786" w:rsidRPr="00C92786" w:rsidRDefault="00C92786" w:rsidP="00C92786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92786">
              <w:rPr>
                <w:rFonts w:asciiTheme="majorHAnsi" w:eastAsia="Times New Roman" w:hAnsiTheme="majorHAnsi" w:cstheme="majorHAnsi"/>
                <w:lang w:val="en-GB" w:eastAsia="en-GB"/>
              </w:rPr>
              <w:t xml:space="preserve">You want to </w:t>
            </w:r>
            <w:r w:rsidRPr="00C92786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repeat until a condition is False</w:t>
            </w:r>
            <w:r w:rsidRPr="00C92786">
              <w:rPr>
                <w:rFonts w:asciiTheme="majorHAnsi" w:eastAsia="Times New Roman" w:hAnsiTheme="majorHAnsi" w:cstheme="majorHAnsi"/>
                <w:lang w:val="en-GB" w:eastAsia="en-GB"/>
              </w:rPr>
              <w:t>.</w:t>
            </w:r>
          </w:p>
        </w:tc>
      </w:tr>
    </w:tbl>
    <w:p w14:paraId="3BC74CBC" w14:textId="62C26F4D" w:rsidR="00C92786" w:rsidRDefault="00631BFF" w:rsidP="00327917">
      <w:r>
        <w:rPr>
          <w:rFonts w:asciiTheme="majorHAnsi" w:hAnsiTheme="majorHAnsi" w:cstheme="majorHAnsi"/>
          <w:b/>
          <w:bCs/>
        </w:rPr>
        <w:br/>
      </w:r>
      <w:r w:rsidR="00C92786" w:rsidRPr="00C92786">
        <w:rPr>
          <w:rFonts w:asciiTheme="majorHAnsi" w:hAnsiTheme="majorHAnsi" w:cstheme="majorHAnsi"/>
          <w:b/>
          <w:bCs/>
        </w:rPr>
        <w:t>For Loops:</w:t>
      </w:r>
      <w:r w:rsidR="00B40633">
        <w:rPr>
          <w:rFonts w:asciiTheme="majorHAnsi" w:hAnsiTheme="majorHAnsi" w:cstheme="majorHAnsi"/>
          <w:b/>
          <w:bCs/>
        </w:rPr>
        <w:br/>
      </w:r>
      <w:r w:rsidR="00B40633">
        <w:rPr>
          <w:rFonts w:asciiTheme="majorHAnsi" w:hAnsiTheme="majorHAnsi" w:cstheme="majorHAnsi"/>
        </w:rPr>
        <w:t xml:space="preserve">For loops </w:t>
      </w:r>
      <w:r w:rsidR="00B40633">
        <w:t>are when you want to repeat something a set number of times (</w:t>
      </w:r>
      <w:proofErr w:type="gramStart"/>
      <w:r w:rsidR="00B40633">
        <w:t>e.g.</w:t>
      </w:r>
      <w:proofErr w:type="gramEnd"/>
      <w:r w:rsidR="00B40633">
        <w:t xml:space="preserve"> 5 times).</w:t>
      </w:r>
    </w:p>
    <w:p w14:paraId="79CDE41F" w14:textId="5ADDDF8A" w:rsidR="006443F2" w:rsidRDefault="006443F2" w:rsidP="00327917">
      <w:pPr>
        <w:rPr>
          <w:i/>
          <w:iCs/>
        </w:rPr>
      </w:pPr>
      <w:r w:rsidRPr="006443F2">
        <w:rPr>
          <w:i/>
          <w:iCs/>
        </w:rPr>
        <w:t>Example:</w:t>
      </w:r>
    </w:p>
    <w:p w14:paraId="7993D6BA" w14:textId="36243CE1" w:rsidR="00631BFF" w:rsidRPr="00631BFF" w:rsidRDefault="006443F2" w:rsidP="00631BFF">
      <w:pPr>
        <w:rPr>
          <w:rFonts w:asciiTheme="majorHAnsi" w:hAnsiTheme="majorHAnsi" w:cstheme="majorHAnsi"/>
        </w:rPr>
      </w:pPr>
      <w:r w:rsidRPr="006443F2">
        <w:rPr>
          <w:noProof/>
        </w:rPr>
        <w:drawing>
          <wp:inline distT="0" distB="0" distL="0" distR="0" wp14:anchorId="1CD3D334" wp14:editId="0AA6E726">
            <wp:extent cx="1828800" cy="428462"/>
            <wp:effectExtent l="0" t="0" r="0" b="0"/>
            <wp:docPr id="4964244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424403" name="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861044" cy="436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01B619" w14:textId="77777777" w:rsidR="00631BFF" w:rsidRDefault="003802EF" w:rsidP="00631BFF">
      <w:pPr>
        <w:pStyle w:val="ListParagraph"/>
        <w:numPr>
          <w:ilvl w:val="0"/>
          <w:numId w:val="25"/>
        </w:numPr>
        <w:rPr>
          <w:rFonts w:asciiTheme="majorHAnsi" w:hAnsiTheme="majorHAnsi" w:cstheme="majorHAnsi"/>
        </w:rPr>
      </w:pPr>
      <w:r w:rsidRPr="00631BFF">
        <w:rPr>
          <w:rStyle w:val="Strong"/>
          <w:rFonts w:asciiTheme="majorHAnsi" w:hAnsiTheme="majorHAnsi" w:cstheme="majorHAnsi"/>
        </w:rPr>
        <w:t xml:space="preserve">The letter </w:t>
      </w:r>
      <w:proofErr w:type="spellStart"/>
      <w:r w:rsidRPr="00631BFF">
        <w:rPr>
          <w:rStyle w:val="HTMLCode"/>
          <w:rFonts w:asciiTheme="majorHAnsi" w:eastAsiaTheme="minorEastAsia" w:hAnsiTheme="majorHAnsi" w:cstheme="majorHAnsi"/>
          <w:b/>
          <w:bCs/>
          <w:sz w:val="22"/>
          <w:szCs w:val="22"/>
        </w:rPr>
        <w:t>i</w:t>
      </w:r>
      <w:proofErr w:type="spellEnd"/>
      <w:r w:rsidR="00631BFF" w:rsidRPr="00631BFF">
        <w:rPr>
          <w:rStyle w:val="HTMLCode"/>
          <w:rFonts w:asciiTheme="majorHAnsi" w:eastAsiaTheme="minorEastAsia" w:hAnsiTheme="majorHAnsi" w:cstheme="majorHAnsi"/>
          <w:b/>
          <w:bCs/>
          <w:sz w:val="22"/>
          <w:szCs w:val="22"/>
        </w:rPr>
        <w:t xml:space="preserve"> within the code</w:t>
      </w:r>
      <w:r w:rsidRPr="00631BFF">
        <w:rPr>
          <w:rStyle w:val="Strong"/>
          <w:rFonts w:asciiTheme="majorHAnsi" w:hAnsiTheme="majorHAnsi" w:cstheme="majorHAnsi"/>
        </w:rPr>
        <w:t xml:space="preserve"> is just a variable</w:t>
      </w:r>
      <w:r w:rsidR="00631BFF" w:rsidRPr="00631BFF">
        <w:rPr>
          <w:rStyle w:val="Strong"/>
          <w:rFonts w:asciiTheme="majorHAnsi" w:hAnsiTheme="majorHAnsi" w:cstheme="majorHAnsi"/>
        </w:rPr>
        <w:t xml:space="preserve"> name.</w:t>
      </w:r>
    </w:p>
    <w:p w14:paraId="15A098F8" w14:textId="504847CA" w:rsidR="00631BFF" w:rsidRDefault="003802EF" w:rsidP="00631BFF">
      <w:pPr>
        <w:pStyle w:val="ListParagraph"/>
        <w:numPr>
          <w:ilvl w:val="0"/>
          <w:numId w:val="25"/>
        </w:numPr>
        <w:rPr>
          <w:rFonts w:asciiTheme="majorHAnsi" w:hAnsiTheme="majorHAnsi" w:cstheme="majorHAnsi"/>
        </w:rPr>
      </w:pPr>
      <w:r w:rsidRPr="00631BFF">
        <w:rPr>
          <w:rFonts w:asciiTheme="majorHAnsi" w:hAnsiTheme="majorHAnsi" w:cstheme="majorHAnsi"/>
        </w:rPr>
        <w:t xml:space="preserve">It stands for </w:t>
      </w:r>
      <w:r w:rsidRPr="00631BFF">
        <w:rPr>
          <w:rStyle w:val="Strong"/>
          <w:rFonts w:asciiTheme="majorHAnsi" w:hAnsiTheme="majorHAnsi" w:cstheme="majorHAnsi"/>
        </w:rPr>
        <w:t>index</w:t>
      </w:r>
      <w:r w:rsidRPr="00631BFF">
        <w:rPr>
          <w:rFonts w:asciiTheme="majorHAnsi" w:hAnsiTheme="majorHAnsi" w:cstheme="majorHAnsi"/>
        </w:rPr>
        <w:t xml:space="preserve"> or </w:t>
      </w:r>
      <w:r w:rsidRPr="00631BFF">
        <w:rPr>
          <w:rStyle w:val="Strong"/>
          <w:rFonts w:asciiTheme="majorHAnsi" w:hAnsiTheme="majorHAnsi" w:cstheme="majorHAnsi"/>
        </w:rPr>
        <w:t>iteration</w:t>
      </w:r>
      <w:r w:rsidR="009A1C1D">
        <w:rPr>
          <w:rFonts w:asciiTheme="majorHAnsi" w:hAnsiTheme="majorHAnsi" w:cstheme="majorHAnsi"/>
        </w:rPr>
        <w:t>, but we can call this variable anything.</w:t>
      </w:r>
    </w:p>
    <w:p w14:paraId="7119C55C" w14:textId="77777777" w:rsidR="00631BFF" w:rsidRDefault="003802EF" w:rsidP="00631BFF">
      <w:pPr>
        <w:pStyle w:val="ListParagraph"/>
        <w:numPr>
          <w:ilvl w:val="0"/>
          <w:numId w:val="25"/>
        </w:numPr>
        <w:rPr>
          <w:rFonts w:asciiTheme="majorHAnsi" w:hAnsiTheme="majorHAnsi" w:cstheme="majorHAnsi"/>
        </w:rPr>
      </w:pPr>
      <w:r w:rsidRPr="00631BFF">
        <w:rPr>
          <w:rFonts w:asciiTheme="majorHAnsi" w:hAnsiTheme="majorHAnsi" w:cstheme="majorHAnsi"/>
        </w:rPr>
        <w:t xml:space="preserve">It helps the loop </w:t>
      </w:r>
      <w:r w:rsidRPr="00631BFF">
        <w:rPr>
          <w:rStyle w:val="Strong"/>
          <w:rFonts w:asciiTheme="majorHAnsi" w:hAnsiTheme="majorHAnsi" w:cstheme="majorHAnsi"/>
        </w:rPr>
        <w:t>keep count</w:t>
      </w:r>
      <w:r w:rsidRPr="00631BFF">
        <w:rPr>
          <w:rFonts w:asciiTheme="majorHAnsi" w:hAnsiTheme="majorHAnsi" w:cstheme="majorHAnsi"/>
        </w:rPr>
        <w:t xml:space="preserve"> and </w:t>
      </w:r>
      <w:r w:rsidRPr="00631BFF">
        <w:rPr>
          <w:rStyle w:val="Strong"/>
          <w:rFonts w:asciiTheme="majorHAnsi" w:hAnsiTheme="majorHAnsi" w:cstheme="majorHAnsi"/>
        </w:rPr>
        <w:t>changes each time</w:t>
      </w:r>
      <w:r w:rsidRPr="00631BFF">
        <w:rPr>
          <w:rFonts w:asciiTheme="majorHAnsi" w:hAnsiTheme="majorHAnsi" w:cstheme="majorHAnsi"/>
        </w:rPr>
        <w:t xml:space="preserve"> the loop runs.</w:t>
      </w:r>
    </w:p>
    <w:p w14:paraId="3B0AD76B" w14:textId="55747E2F" w:rsidR="00BA0744" w:rsidRDefault="003802EF" w:rsidP="00631BFF">
      <w:pPr>
        <w:pStyle w:val="ListParagraph"/>
        <w:numPr>
          <w:ilvl w:val="0"/>
          <w:numId w:val="25"/>
        </w:numPr>
        <w:rPr>
          <w:rFonts w:asciiTheme="majorHAnsi" w:hAnsiTheme="majorHAnsi" w:cstheme="majorHAnsi"/>
        </w:rPr>
      </w:pPr>
      <w:r w:rsidRPr="00631BFF">
        <w:rPr>
          <w:rFonts w:asciiTheme="majorHAnsi" w:hAnsiTheme="majorHAnsi" w:cstheme="majorHAnsi"/>
        </w:rPr>
        <w:t xml:space="preserve">This lets Python know </w:t>
      </w:r>
      <w:r w:rsidRPr="00631BFF">
        <w:rPr>
          <w:rStyle w:val="Strong"/>
          <w:rFonts w:asciiTheme="majorHAnsi" w:hAnsiTheme="majorHAnsi" w:cstheme="majorHAnsi"/>
        </w:rPr>
        <w:t>how many times to repeat</w:t>
      </w:r>
      <w:r w:rsidRPr="00631BFF">
        <w:rPr>
          <w:rFonts w:asciiTheme="majorHAnsi" w:hAnsiTheme="majorHAnsi" w:cstheme="majorHAnsi"/>
        </w:rPr>
        <w:t xml:space="preserve"> the code.</w:t>
      </w:r>
    </w:p>
    <w:p w14:paraId="544343B3" w14:textId="77777777" w:rsidR="001C1753" w:rsidRPr="00631BFF" w:rsidRDefault="001C1753" w:rsidP="001C1753">
      <w:pPr>
        <w:pStyle w:val="ListParagraph"/>
        <w:rPr>
          <w:rFonts w:asciiTheme="majorHAnsi" w:hAnsiTheme="majorHAnsi" w:cstheme="majorHAnsi"/>
        </w:rPr>
      </w:pPr>
    </w:p>
    <w:p w14:paraId="5DE30B96" w14:textId="6A4074AC" w:rsidR="00631BFF" w:rsidRDefault="00631BFF" w:rsidP="001C1753">
      <w:pPr>
        <w:pStyle w:val="ListParagraph"/>
        <w:numPr>
          <w:ilvl w:val="0"/>
          <w:numId w:val="25"/>
        </w:numPr>
        <w:rPr>
          <w:rFonts w:asciiTheme="majorHAnsi" w:hAnsiTheme="majorHAnsi" w:cstheme="majorHAnsi"/>
        </w:rPr>
      </w:pPr>
      <w:proofErr w:type="gramStart"/>
      <w:r w:rsidRPr="001C1753">
        <w:rPr>
          <w:rStyle w:val="HTMLCode"/>
          <w:rFonts w:asciiTheme="majorHAnsi" w:eastAsiaTheme="minorEastAsia" w:hAnsiTheme="majorHAnsi" w:cstheme="majorHAnsi"/>
          <w:sz w:val="22"/>
          <w:szCs w:val="22"/>
        </w:rPr>
        <w:t>range(</w:t>
      </w:r>
      <w:proofErr w:type="gramEnd"/>
      <w:r w:rsidRPr="001C1753">
        <w:rPr>
          <w:rStyle w:val="HTMLCode"/>
          <w:rFonts w:asciiTheme="majorHAnsi" w:eastAsiaTheme="minorEastAsia" w:hAnsiTheme="majorHAnsi" w:cstheme="majorHAnsi"/>
          <w:sz w:val="22"/>
          <w:szCs w:val="22"/>
        </w:rPr>
        <w:t>5)</w:t>
      </w:r>
      <w:r w:rsidRPr="001C1753">
        <w:rPr>
          <w:rFonts w:asciiTheme="majorHAnsi" w:hAnsiTheme="majorHAnsi" w:cstheme="majorHAnsi"/>
        </w:rPr>
        <w:t xml:space="preserve"> means it loops 5 times from 0 to 4.</w:t>
      </w:r>
    </w:p>
    <w:p w14:paraId="0D0A3E57" w14:textId="5BF0D07B" w:rsidR="009A1C1D" w:rsidRPr="00165C95" w:rsidRDefault="00165C95" w:rsidP="00165C95">
      <w:pPr>
        <w:rPr>
          <w:rFonts w:asciiTheme="majorHAnsi" w:hAnsiTheme="majorHAnsi" w:cstheme="majorHAnsi"/>
          <w:i/>
          <w:iCs/>
        </w:rPr>
      </w:pPr>
      <w:r w:rsidRPr="00165C95">
        <w:rPr>
          <w:rFonts w:asciiTheme="majorHAnsi" w:hAnsiTheme="majorHAnsi" w:cstheme="majorHAnsi"/>
          <w:i/>
          <w:iCs/>
        </w:rPr>
        <w:t>Example</w:t>
      </w:r>
      <w:r w:rsidR="00DA28A7">
        <w:rPr>
          <w:rFonts w:asciiTheme="majorHAnsi" w:hAnsiTheme="majorHAnsi" w:cstheme="majorHAnsi"/>
          <w:i/>
          <w:iCs/>
        </w:rPr>
        <w:t xml:space="preserve"> 2:</w:t>
      </w:r>
    </w:p>
    <w:p w14:paraId="3D1FEE6A" w14:textId="0EC8E879" w:rsidR="009A1C1D" w:rsidRDefault="00DA28A7" w:rsidP="009A1C1D">
      <w:pPr>
        <w:rPr>
          <w:rFonts w:asciiTheme="majorHAnsi" w:hAnsiTheme="majorHAnsi" w:cstheme="majorHAnsi"/>
        </w:rPr>
      </w:pPr>
      <w:r w:rsidRPr="00DA28A7">
        <w:rPr>
          <w:rFonts w:asciiTheme="majorHAnsi" w:hAnsiTheme="majorHAnsi" w:cstheme="majorHAnsi"/>
          <w:noProof/>
        </w:rPr>
        <w:drawing>
          <wp:anchor distT="0" distB="0" distL="114300" distR="114300" simplePos="0" relativeHeight="251666432" behindDoc="1" locked="0" layoutInCell="1" allowOverlap="1" wp14:anchorId="5F845691" wp14:editId="4C8B2899">
            <wp:simplePos x="0" y="0"/>
            <wp:positionH relativeFrom="margin">
              <wp:align>left</wp:align>
            </wp:positionH>
            <wp:positionV relativeFrom="paragraph">
              <wp:posOffset>708025</wp:posOffset>
            </wp:positionV>
            <wp:extent cx="2710815" cy="1708785"/>
            <wp:effectExtent l="0" t="0" r="0" b="5715"/>
            <wp:wrapTight wrapText="bothSides">
              <wp:wrapPolygon edited="0">
                <wp:start x="0" y="0"/>
                <wp:lineTo x="0" y="21431"/>
                <wp:lineTo x="21403" y="21431"/>
                <wp:lineTo x="21403" y="0"/>
                <wp:lineTo x="0" y="0"/>
              </wp:wrapPolygon>
            </wp:wrapTight>
            <wp:docPr id="1038275944" name="Picture 1" descr="A white background with blu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275944" name="Picture 1" descr="A white background with blue text&#10;&#10;Description automatically generated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710815" cy="17087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5C95" w:rsidRPr="00165C95">
        <w:rPr>
          <w:rFonts w:asciiTheme="majorHAnsi" w:hAnsiTheme="majorHAnsi" w:cstheme="majorHAnsi"/>
          <w:noProof/>
        </w:rPr>
        <w:drawing>
          <wp:inline distT="0" distB="0" distL="0" distR="0" wp14:anchorId="2E7B1CFF" wp14:editId="44142F5D">
            <wp:extent cx="3724795" cy="543001"/>
            <wp:effectExtent l="0" t="0" r="0" b="9525"/>
            <wp:docPr id="2117175449" name="Picture 1" descr="A close-up of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7175449" name="Picture 1" descr="A close-up of a white background&#10;&#10;Description automatically generated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724795" cy="543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D7F2CB" w14:textId="1A60CDEE" w:rsidR="00DA28A7" w:rsidRDefault="00DA28A7" w:rsidP="009A1C1D">
      <w:pPr>
        <w:rPr>
          <w:rFonts w:asciiTheme="majorHAnsi" w:hAnsiTheme="majorHAnsi" w:cstheme="majorHAnsi"/>
        </w:rPr>
      </w:pPr>
    </w:p>
    <w:p w14:paraId="2C0843C8" w14:textId="77777777" w:rsidR="00F12915" w:rsidRDefault="00F12915" w:rsidP="009A1C1D">
      <w:pPr>
        <w:rPr>
          <w:rFonts w:asciiTheme="majorHAnsi" w:hAnsiTheme="majorHAnsi" w:cstheme="majorHAnsi"/>
        </w:rPr>
      </w:pPr>
    </w:p>
    <w:p w14:paraId="65D583E4" w14:textId="77777777" w:rsidR="00F12915" w:rsidRDefault="00F12915" w:rsidP="009A1C1D">
      <w:pPr>
        <w:rPr>
          <w:rFonts w:asciiTheme="majorHAnsi" w:hAnsiTheme="majorHAnsi" w:cstheme="majorHAnsi"/>
        </w:rPr>
      </w:pPr>
    </w:p>
    <w:p w14:paraId="4BCE6288" w14:textId="77777777" w:rsidR="00F12915" w:rsidRDefault="00F12915" w:rsidP="009A1C1D">
      <w:pPr>
        <w:rPr>
          <w:rFonts w:asciiTheme="majorHAnsi" w:hAnsiTheme="majorHAnsi" w:cstheme="majorHAnsi"/>
        </w:rPr>
      </w:pPr>
    </w:p>
    <w:p w14:paraId="65752D63" w14:textId="77777777" w:rsidR="00F12915" w:rsidRDefault="00F12915" w:rsidP="009A1C1D">
      <w:pPr>
        <w:rPr>
          <w:rFonts w:asciiTheme="majorHAnsi" w:hAnsiTheme="majorHAnsi" w:cstheme="majorHAnsi"/>
        </w:rPr>
      </w:pPr>
    </w:p>
    <w:p w14:paraId="4F4DCE6B" w14:textId="77777777" w:rsidR="00F12915" w:rsidRDefault="00F12915" w:rsidP="009A1C1D">
      <w:pPr>
        <w:rPr>
          <w:rFonts w:asciiTheme="majorHAnsi" w:hAnsiTheme="majorHAnsi" w:cstheme="majorHAnsi"/>
        </w:rPr>
      </w:pPr>
    </w:p>
    <w:p w14:paraId="26C3A432" w14:textId="2D731303" w:rsidR="00F12915" w:rsidRDefault="00F12915" w:rsidP="00F12915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/>
      </w:r>
      <w:r>
        <w:rPr>
          <w:rFonts w:asciiTheme="majorHAnsi" w:hAnsiTheme="majorHAnsi" w:cstheme="majorHAnsi"/>
          <w:b/>
          <w:bCs/>
        </w:rPr>
        <w:t>While Loops:</w:t>
      </w:r>
      <w:r>
        <w:rPr>
          <w:rFonts w:asciiTheme="majorHAnsi" w:hAnsiTheme="majorHAnsi" w:cstheme="majorHAnsi"/>
          <w:b/>
          <w:bCs/>
        </w:rPr>
        <w:br/>
      </w:r>
      <w:r w:rsidR="00773EDB" w:rsidRPr="00773EDB">
        <w:rPr>
          <w:rFonts w:asciiTheme="majorHAnsi" w:hAnsiTheme="majorHAnsi" w:cstheme="majorHAnsi"/>
        </w:rPr>
        <w:t xml:space="preserve">Use </w:t>
      </w:r>
      <w:r w:rsidR="00773EDB" w:rsidRPr="00773EDB">
        <w:rPr>
          <w:rStyle w:val="HTMLCode"/>
          <w:rFonts w:asciiTheme="majorHAnsi" w:eastAsiaTheme="minorEastAsia" w:hAnsiTheme="majorHAnsi" w:cstheme="majorHAnsi"/>
          <w:sz w:val="22"/>
          <w:szCs w:val="22"/>
        </w:rPr>
        <w:t>while</w:t>
      </w:r>
      <w:r w:rsidR="00773EDB" w:rsidRPr="00773EDB">
        <w:rPr>
          <w:rFonts w:asciiTheme="majorHAnsi" w:hAnsiTheme="majorHAnsi" w:cstheme="majorHAnsi"/>
        </w:rPr>
        <w:t xml:space="preserve"> loops when the number of repeats </w:t>
      </w:r>
      <w:r w:rsidR="00773EDB" w:rsidRPr="00773EDB">
        <w:rPr>
          <w:rStyle w:val="Strong"/>
          <w:rFonts w:asciiTheme="majorHAnsi" w:hAnsiTheme="majorHAnsi" w:cstheme="majorHAnsi"/>
        </w:rPr>
        <w:t>depends on a condition</w:t>
      </w:r>
      <w:r w:rsidR="00773EDB" w:rsidRPr="00773EDB">
        <w:rPr>
          <w:rFonts w:asciiTheme="majorHAnsi" w:hAnsiTheme="majorHAnsi" w:cstheme="majorHAnsi"/>
        </w:rPr>
        <w:t>.</w:t>
      </w:r>
    </w:p>
    <w:p w14:paraId="38CDCD39" w14:textId="024D728D" w:rsidR="00234B37" w:rsidRPr="00234B37" w:rsidRDefault="00234B37" w:rsidP="00F12915">
      <w:pPr>
        <w:rPr>
          <w:i/>
          <w:iCs/>
        </w:rPr>
      </w:pPr>
      <w:r w:rsidRPr="00234B37">
        <w:rPr>
          <w:rFonts w:asciiTheme="majorHAnsi" w:hAnsiTheme="majorHAnsi" w:cstheme="majorHAnsi"/>
          <w:i/>
          <w:iCs/>
        </w:rPr>
        <w:t>Example:</w:t>
      </w:r>
    </w:p>
    <w:p w14:paraId="244C8629" w14:textId="23197760" w:rsidR="00F12915" w:rsidRDefault="008636CB" w:rsidP="009A1C1D">
      <w:pPr>
        <w:rPr>
          <w:rFonts w:asciiTheme="majorHAnsi" w:hAnsiTheme="majorHAnsi" w:cstheme="majorHAnsi"/>
        </w:rPr>
      </w:pPr>
      <w:r w:rsidRPr="008636CB">
        <w:rPr>
          <w:rFonts w:asciiTheme="majorHAnsi" w:hAnsiTheme="majorHAnsi" w:cstheme="majorHAnsi"/>
          <w:noProof/>
        </w:rPr>
        <w:drawing>
          <wp:inline distT="0" distB="0" distL="0" distR="0" wp14:anchorId="23056150" wp14:editId="2072FFD3">
            <wp:extent cx="4067743" cy="1162212"/>
            <wp:effectExtent l="0" t="0" r="9525" b="0"/>
            <wp:docPr id="1916074654" name="Picture 1" descr="A white background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6074654" name="Picture 1" descr="A white background with black text&#10;&#10;Description automatically generated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067743" cy="1162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FAAD3B" w14:textId="77777777" w:rsidR="00234B37" w:rsidRPr="00234B37" w:rsidRDefault="00234B37" w:rsidP="00234B37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234B37">
        <w:rPr>
          <w:rFonts w:asciiTheme="majorHAnsi" w:eastAsia="Times New Roman" w:hAnsiTheme="majorHAnsi" w:cstheme="majorHAnsi"/>
          <w:lang w:val="en-GB" w:eastAsia="en-GB"/>
        </w:rPr>
        <w:t>The code st</w:t>
      </w:r>
      <w:r w:rsidR="005E5F9B" w:rsidRPr="00234B37">
        <w:rPr>
          <w:rFonts w:asciiTheme="majorHAnsi" w:eastAsia="Times New Roman" w:hAnsiTheme="majorHAnsi" w:cstheme="majorHAnsi"/>
          <w:lang w:val="en-GB" w:eastAsia="en-GB"/>
        </w:rPr>
        <w:t>arts with 5 bullets</w:t>
      </w:r>
      <w:r w:rsidRPr="00234B37">
        <w:rPr>
          <w:rFonts w:asciiTheme="majorHAnsi" w:eastAsia="Times New Roman" w:hAnsiTheme="majorHAnsi" w:cstheme="majorHAnsi"/>
          <w:lang w:val="en-GB" w:eastAsia="en-GB"/>
        </w:rPr>
        <w:br/>
      </w:r>
      <w:r w:rsidR="005E5F9B" w:rsidRPr="00234B37">
        <w:rPr>
          <w:rFonts w:asciiTheme="majorHAnsi" w:eastAsia="Times New Roman" w:hAnsiTheme="majorHAnsi" w:cstheme="majorHAnsi"/>
          <w:lang w:val="en-GB" w:eastAsia="en-GB"/>
        </w:rPr>
        <w:t>Each time the loop runs</w:t>
      </w:r>
      <w:r w:rsidRPr="00234B37">
        <w:rPr>
          <w:rFonts w:asciiTheme="majorHAnsi" w:eastAsia="Times New Roman" w:hAnsiTheme="majorHAnsi" w:cstheme="majorHAnsi"/>
          <w:lang w:val="en-GB" w:eastAsia="en-GB"/>
        </w:rPr>
        <w:t>:</w:t>
      </w:r>
    </w:p>
    <w:p w14:paraId="6963C609" w14:textId="22A2A1ED" w:rsidR="00234B37" w:rsidRDefault="005E5F9B" w:rsidP="00234B37">
      <w:pPr>
        <w:pStyle w:val="ListParagraph"/>
        <w:numPr>
          <w:ilvl w:val="0"/>
          <w:numId w:val="28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234B37">
        <w:rPr>
          <w:rFonts w:asciiTheme="majorHAnsi" w:eastAsia="Times New Roman" w:hAnsiTheme="majorHAnsi" w:cstheme="majorHAnsi"/>
          <w:lang w:val="en-GB" w:eastAsia="en-GB"/>
        </w:rPr>
        <w:t xml:space="preserve">It prints how many bullets are </w:t>
      </w:r>
      <w:r w:rsidR="00E5682B" w:rsidRPr="00234B37">
        <w:rPr>
          <w:rFonts w:asciiTheme="majorHAnsi" w:eastAsia="Times New Roman" w:hAnsiTheme="majorHAnsi" w:cstheme="majorHAnsi"/>
          <w:lang w:val="en-GB" w:eastAsia="en-GB"/>
        </w:rPr>
        <w:t>left.</w:t>
      </w:r>
    </w:p>
    <w:p w14:paraId="6EBAC242" w14:textId="48414AFB" w:rsidR="00234B37" w:rsidRDefault="005E5F9B" w:rsidP="00234B37">
      <w:pPr>
        <w:pStyle w:val="ListParagraph"/>
        <w:numPr>
          <w:ilvl w:val="0"/>
          <w:numId w:val="28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234B37">
        <w:rPr>
          <w:rFonts w:asciiTheme="majorHAnsi" w:eastAsia="Times New Roman" w:hAnsiTheme="majorHAnsi" w:cstheme="majorHAnsi"/>
          <w:lang w:val="en-GB" w:eastAsia="en-GB"/>
        </w:rPr>
        <w:t xml:space="preserve">Takes 1 </w:t>
      </w:r>
      <w:r w:rsidR="00E5682B" w:rsidRPr="00234B37">
        <w:rPr>
          <w:rFonts w:asciiTheme="majorHAnsi" w:eastAsia="Times New Roman" w:hAnsiTheme="majorHAnsi" w:cstheme="majorHAnsi"/>
          <w:lang w:val="en-GB" w:eastAsia="en-GB"/>
        </w:rPr>
        <w:t>away.</w:t>
      </w:r>
    </w:p>
    <w:p w14:paraId="2ED766DD" w14:textId="32C6F1FC" w:rsidR="005E5F9B" w:rsidRDefault="005E5F9B" w:rsidP="00234B37">
      <w:pPr>
        <w:pStyle w:val="ListParagraph"/>
        <w:numPr>
          <w:ilvl w:val="0"/>
          <w:numId w:val="28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234B37">
        <w:rPr>
          <w:rFonts w:asciiTheme="majorHAnsi" w:eastAsia="Times New Roman" w:hAnsiTheme="majorHAnsi" w:cstheme="majorHAnsi"/>
          <w:lang w:val="en-GB" w:eastAsia="en-GB"/>
        </w:rPr>
        <w:t xml:space="preserve">When ammo reaches 0, it stops and prints a </w:t>
      </w:r>
      <w:r w:rsidR="00E5682B" w:rsidRPr="00234B37">
        <w:rPr>
          <w:rFonts w:asciiTheme="majorHAnsi" w:eastAsia="Times New Roman" w:hAnsiTheme="majorHAnsi" w:cstheme="majorHAnsi"/>
          <w:lang w:val="en-GB" w:eastAsia="en-GB"/>
        </w:rPr>
        <w:t>message.</w:t>
      </w:r>
    </w:p>
    <w:p w14:paraId="22C0D30D" w14:textId="18F4E55C" w:rsidR="005E0741" w:rsidRPr="005E0741" w:rsidRDefault="005E0741" w:rsidP="005E0741">
      <w:pPr>
        <w:rPr>
          <w:i/>
          <w:iCs/>
        </w:rPr>
      </w:pPr>
      <w:r>
        <w:rPr>
          <w:rFonts w:asciiTheme="majorHAnsi" w:eastAsia="Times New Roman" w:hAnsiTheme="majorHAnsi" w:cstheme="majorHAnsi"/>
          <w:lang w:val="en-GB" w:eastAsia="en-GB"/>
        </w:rPr>
        <w:br/>
      </w:r>
      <w:r w:rsidRPr="00234B37">
        <w:rPr>
          <w:rFonts w:asciiTheme="majorHAnsi" w:hAnsiTheme="majorHAnsi" w:cstheme="majorHAnsi"/>
          <w:i/>
          <w:iCs/>
        </w:rPr>
        <w:t>Example</w:t>
      </w:r>
      <w:r>
        <w:rPr>
          <w:rFonts w:asciiTheme="majorHAnsi" w:hAnsiTheme="majorHAnsi" w:cstheme="majorHAnsi"/>
          <w:i/>
          <w:iCs/>
        </w:rPr>
        <w:t xml:space="preserve"> 2:</w:t>
      </w:r>
    </w:p>
    <w:p w14:paraId="32261C52" w14:textId="74B9F59D" w:rsidR="005E0741" w:rsidRPr="005E0741" w:rsidRDefault="00F017FB" w:rsidP="005E0741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F017FB">
        <w:rPr>
          <w:rFonts w:asciiTheme="majorHAnsi" w:eastAsia="Times New Roman" w:hAnsiTheme="majorHAnsi" w:cstheme="majorHAnsi"/>
          <w:noProof/>
          <w:lang w:val="en-GB" w:eastAsia="en-GB"/>
        </w:rPr>
        <w:lastRenderedPageBreak/>
        <w:drawing>
          <wp:inline distT="0" distB="0" distL="0" distR="0" wp14:anchorId="1D106F5D" wp14:editId="2CE88628">
            <wp:extent cx="3753293" cy="1011161"/>
            <wp:effectExtent l="0" t="0" r="0" b="0"/>
            <wp:docPr id="1604398134" name="Picture 1" descr="A computer code with text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398134" name="Picture 1" descr="A computer code with text&#10;&#10;Description automatically generated with medium confidence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775276" cy="1017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41E277" w14:textId="77777777" w:rsidR="00636E0C" w:rsidRDefault="005E0741" w:rsidP="00636E0C">
      <w:pPr>
        <w:pStyle w:val="ListParagraph"/>
        <w:numPr>
          <w:ilvl w:val="0"/>
          <w:numId w:val="29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636E0C">
        <w:rPr>
          <w:rFonts w:asciiTheme="majorHAnsi" w:eastAsia="Times New Roman" w:hAnsiTheme="majorHAnsi" w:cstheme="majorHAnsi"/>
          <w:lang w:val="en-GB" w:eastAsia="en-GB"/>
        </w:rPr>
        <w:t xml:space="preserve">The code starts with a </w:t>
      </w:r>
      <w:r w:rsidR="00F017FB" w:rsidRPr="00636E0C">
        <w:rPr>
          <w:rFonts w:asciiTheme="majorHAnsi" w:eastAsia="Times New Roman" w:hAnsiTheme="majorHAnsi" w:cstheme="majorHAnsi"/>
          <w:lang w:val="en-GB" w:eastAsia="en-GB"/>
        </w:rPr>
        <w:t>correct password.</w:t>
      </w:r>
    </w:p>
    <w:p w14:paraId="044C693A" w14:textId="77777777" w:rsidR="00636E0C" w:rsidRDefault="00F017FB" w:rsidP="00636E0C">
      <w:pPr>
        <w:pStyle w:val="ListParagraph"/>
        <w:numPr>
          <w:ilvl w:val="0"/>
          <w:numId w:val="29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636E0C">
        <w:rPr>
          <w:rFonts w:asciiTheme="majorHAnsi" w:eastAsia="Times New Roman" w:hAnsiTheme="majorHAnsi" w:cstheme="majorHAnsi"/>
          <w:lang w:val="en-GB" w:eastAsia="en-GB"/>
        </w:rPr>
        <w:t>The user is then asked to enter a password which is stored as a second variable.</w:t>
      </w:r>
    </w:p>
    <w:p w14:paraId="194312D9" w14:textId="77777777" w:rsidR="00636E0C" w:rsidRDefault="00F017FB" w:rsidP="00636E0C">
      <w:pPr>
        <w:pStyle w:val="ListParagraph"/>
        <w:numPr>
          <w:ilvl w:val="0"/>
          <w:numId w:val="29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636E0C">
        <w:rPr>
          <w:rFonts w:asciiTheme="majorHAnsi" w:eastAsia="Times New Roman" w:hAnsiTheme="majorHAnsi" w:cstheme="majorHAnsi"/>
          <w:lang w:val="en-GB" w:eastAsia="en-GB"/>
        </w:rPr>
        <w:t xml:space="preserve">While the second variable does not match the correct password, the user will be asked to retry </w:t>
      </w:r>
      <w:r w:rsidR="00636E0C" w:rsidRPr="00636E0C">
        <w:rPr>
          <w:rFonts w:asciiTheme="majorHAnsi" w:eastAsia="Times New Roman" w:hAnsiTheme="majorHAnsi" w:cstheme="majorHAnsi"/>
          <w:lang w:val="en-GB" w:eastAsia="en-GB"/>
        </w:rPr>
        <w:t>and input the password again.</w:t>
      </w:r>
    </w:p>
    <w:p w14:paraId="3FB520E2" w14:textId="168F88E6" w:rsidR="005E5F9B" w:rsidRPr="00AC1733" w:rsidRDefault="00636E0C" w:rsidP="00636E0C">
      <w:pPr>
        <w:pStyle w:val="ListParagraph"/>
        <w:numPr>
          <w:ilvl w:val="0"/>
          <w:numId w:val="29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636E0C">
        <w:rPr>
          <w:rFonts w:asciiTheme="majorHAnsi" w:eastAsia="Times New Roman" w:hAnsiTheme="majorHAnsi" w:cstheme="majorHAnsi"/>
          <w:lang w:val="en-GB" w:eastAsia="en-GB"/>
        </w:rPr>
        <w:t>The while loop will run this code forever UNTIL it matches the correct password.</w:t>
      </w:r>
    </w:p>
    <w:p w14:paraId="1A7EED9E" w14:textId="77777777" w:rsidR="00CB5E32" w:rsidRDefault="00CB5E32" w:rsidP="00AC1733">
      <w:pPr>
        <w:rPr>
          <w:rFonts w:asciiTheme="majorHAnsi" w:hAnsiTheme="majorHAnsi" w:cstheme="majorHAnsi"/>
          <w:b/>
          <w:bCs/>
          <w:color w:val="FF0000"/>
        </w:rPr>
      </w:pPr>
    </w:p>
    <w:p w14:paraId="69899D46" w14:textId="0092CAE9" w:rsidR="00AC1733" w:rsidRPr="00F137D7" w:rsidRDefault="00CB5E32" w:rsidP="00AC1733">
      <w:pPr>
        <w:rPr>
          <w:rFonts w:asciiTheme="majorHAnsi" w:hAnsiTheme="majorHAnsi" w:cstheme="majorHAnsi"/>
          <w:b/>
          <w:bCs/>
          <w:color w:val="00B050"/>
        </w:rPr>
      </w:pPr>
      <w:r w:rsidRPr="00CB5E32">
        <w:rPr>
          <w:rFonts w:asciiTheme="majorHAnsi" w:hAnsiTheme="majorHAnsi" w:cstheme="majorHAnsi"/>
          <w:b/>
          <w:bCs/>
          <w:color w:val="FF0000"/>
        </w:rPr>
        <w:t>Activity (Complete this in RED)</w:t>
      </w:r>
      <w:r w:rsidR="00AC1733" w:rsidRPr="00F137D7">
        <w:rPr>
          <w:rFonts w:asciiTheme="majorHAnsi" w:hAnsiTheme="majorHAnsi" w:cstheme="majorHAnsi"/>
          <w:b/>
          <w:bCs/>
          <w:color w:val="00B050"/>
        </w:rPr>
        <w:br/>
        <w:t xml:space="preserve">Using the website: </w:t>
      </w:r>
      <w:hyperlink r:id="rId45" w:history="1">
        <w:r w:rsidR="00AC1733" w:rsidRPr="00F137D7">
          <w:rPr>
            <w:rStyle w:val="Hyperlink"/>
            <w:color w:val="00B050"/>
          </w:rPr>
          <w:t>Online Python - IDE, Editor, Compiler, Interpreter</w:t>
        </w:r>
      </w:hyperlink>
      <w:r w:rsidR="00AC1733" w:rsidRPr="00F137D7">
        <w:rPr>
          <w:color w:val="00B050"/>
        </w:rPr>
        <w:t xml:space="preserve"> complete the tasks below and evidence this with screenshots.</w:t>
      </w:r>
    </w:p>
    <w:p w14:paraId="5F63855B" w14:textId="0B1A9FEF" w:rsidR="00AC1733" w:rsidRPr="00F137D7" w:rsidRDefault="00AC1733" w:rsidP="00AC173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Task 1: </w:t>
      </w:r>
      <w:r w:rsidRPr="00F137D7">
        <w:rPr>
          <w:rFonts w:asciiTheme="majorHAnsi" w:hAnsiTheme="majorHAnsi" w:cstheme="majorHAnsi"/>
          <w:color w:val="00B050"/>
        </w:rPr>
        <w:t xml:space="preserve">Create a </w:t>
      </w:r>
      <w:r w:rsidRPr="00F137D7">
        <w:rPr>
          <w:rStyle w:val="HTMLCode"/>
          <w:rFonts w:asciiTheme="majorHAnsi" w:eastAsiaTheme="minorEastAsia" w:hAnsiTheme="majorHAnsi" w:cstheme="majorHAnsi"/>
          <w:color w:val="00B050"/>
          <w:sz w:val="22"/>
          <w:szCs w:val="22"/>
        </w:rPr>
        <w:t>for</w:t>
      </w:r>
      <w:r w:rsidRPr="00F137D7">
        <w:rPr>
          <w:rFonts w:asciiTheme="majorHAnsi" w:hAnsiTheme="majorHAnsi" w:cstheme="majorHAnsi"/>
          <w:color w:val="00B050"/>
        </w:rPr>
        <w:t xml:space="preserve"> loop that counts down from 5 to 1 and prints:</w:t>
      </w:r>
    </w:p>
    <w:p w14:paraId="112687B3" w14:textId="510A2BC5" w:rsidR="00217DCB" w:rsidRPr="00F137D7" w:rsidRDefault="00540A30" w:rsidP="00636E0C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noProof/>
          <w:color w:val="00B050"/>
          <w:lang w:val="en-GB" w:eastAsia="en-GB"/>
        </w:rPr>
        <w:drawing>
          <wp:inline distT="0" distB="0" distL="0" distR="0" wp14:anchorId="76081181" wp14:editId="2E946FC9">
            <wp:extent cx="4867954" cy="857370"/>
            <wp:effectExtent l="0" t="0" r="0" b="0"/>
            <wp:docPr id="1353491114" name="Picture 1" descr="A white background with black and white cloud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3491114" name="Picture 1" descr="A white background with black and white clouds&#10;&#10;Description automatically generated with medium confidence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4867954" cy="857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865FBE" w14:textId="6C339A2D" w:rsidR="00540A30" w:rsidRPr="00F137D7" w:rsidRDefault="00C83A10" w:rsidP="00636E0C">
      <w:pPr>
        <w:spacing w:before="100" w:beforeAutospacing="1" w:after="100" w:afterAutospacing="1" w:line="240" w:lineRule="auto"/>
        <w:rPr>
          <w:rFonts w:asciiTheme="majorHAnsi" w:hAnsiTheme="majorHAnsi" w:cstheme="majorHAnsi"/>
          <w:i/>
          <w:iCs/>
          <w:color w:val="00B050"/>
        </w:rPr>
      </w:pPr>
      <w:r w:rsidRPr="00F137D7">
        <w:rPr>
          <w:rFonts w:asciiTheme="majorHAnsi" w:eastAsia="Times New Roman" w:hAnsiTheme="majorHAnsi" w:cstheme="majorHAnsi"/>
          <w:i/>
          <w:iCs/>
          <w:color w:val="00B050"/>
          <w:lang w:val="en-GB" w:eastAsia="en-GB"/>
        </w:rPr>
        <w:t xml:space="preserve">Hint: </w:t>
      </w:r>
      <w:r w:rsidRPr="00F137D7">
        <w:rPr>
          <w:rFonts w:asciiTheme="majorHAnsi" w:hAnsiTheme="majorHAnsi" w:cstheme="majorHAnsi"/>
          <w:i/>
          <w:iCs/>
          <w:color w:val="00B050"/>
        </w:rPr>
        <w:t xml:space="preserve">Use </w:t>
      </w:r>
      <w:proofErr w:type="gramStart"/>
      <w:r w:rsidRPr="00F137D7">
        <w:rPr>
          <w:rStyle w:val="HTMLCode"/>
          <w:rFonts w:asciiTheme="majorHAnsi" w:eastAsiaTheme="minorEastAsia" w:hAnsiTheme="majorHAnsi" w:cstheme="majorHAnsi"/>
          <w:i/>
          <w:iCs/>
          <w:color w:val="00B050"/>
          <w:sz w:val="22"/>
          <w:szCs w:val="22"/>
        </w:rPr>
        <w:t>range(</w:t>
      </w:r>
      <w:proofErr w:type="gramEnd"/>
      <w:r w:rsidRPr="00F137D7">
        <w:rPr>
          <w:rStyle w:val="HTMLCode"/>
          <w:rFonts w:asciiTheme="majorHAnsi" w:eastAsiaTheme="minorEastAsia" w:hAnsiTheme="majorHAnsi" w:cstheme="majorHAnsi"/>
          <w:i/>
          <w:iCs/>
          <w:color w:val="00B050"/>
          <w:sz w:val="22"/>
          <w:szCs w:val="22"/>
        </w:rPr>
        <w:t>)</w:t>
      </w:r>
      <w:r w:rsidRPr="00F137D7">
        <w:rPr>
          <w:rFonts w:asciiTheme="majorHAnsi" w:hAnsiTheme="majorHAnsi" w:cstheme="majorHAnsi"/>
          <w:i/>
          <w:iCs/>
          <w:color w:val="00B050"/>
        </w:rPr>
        <w:t xml:space="preserve"> to count down (e.g. </w:t>
      </w:r>
      <w:r w:rsidRPr="00F137D7">
        <w:rPr>
          <w:rStyle w:val="HTMLCode"/>
          <w:rFonts w:asciiTheme="majorHAnsi" w:eastAsiaTheme="minorEastAsia" w:hAnsiTheme="majorHAnsi" w:cstheme="majorHAnsi"/>
          <w:i/>
          <w:iCs/>
          <w:color w:val="00B050"/>
          <w:sz w:val="22"/>
          <w:szCs w:val="22"/>
        </w:rPr>
        <w:t>range(5, 0, -1)</w:t>
      </w:r>
      <w:r w:rsidRPr="00F137D7">
        <w:rPr>
          <w:rFonts w:asciiTheme="majorHAnsi" w:hAnsiTheme="majorHAnsi" w:cstheme="majorHAnsi"/>
          <w:i/>
          <w:iCs/>
          <w:color w:val="00B050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3C3161" w:rsidRPr="00F137D7" w14:paraId="087E4F09" w14:textId="77777777" w:rsidTr="00903D01">
        <w:tc>
          <w:tcPr>
            <w:tcW w:w="8856" w:type="dxa"/>
          </w:tcPr>
          <w:p w14:paraId="04B75681" w14:textId="77F1E0E5" w:rsidR="003C3161" w:rsidRPr="00F137D7" w:rsidRDefault="00A76060" w:rsidP="00903D01">
            <w:pPr>
              <w:rPr>
                <w:rFonts w:asciiTheme="majorHAnsi" w:hAnsiTheme="majorHAnsi" w:cstheme="majorHAnsi"/>
                <w:color w:val="00B050"/>
              </w:rPr>
            </w:pPr>
            <w:r w:rsidRPr="00A76060">
              <w:rPr>
                <w:rFonts w:asciiTheme="majorHAnsi" w:hAnsiTheme="majorHAnsi" w:cstheme="majorHAnsi"/>
                <w:b/>
                <w:bCs/>
                <w:color w:val="FF0000"/>
              </w:rPr>
              <w:t>Place your screenshot of the code here.</w:t>
            </w:r>
            <w:r w:rsidRPr="00A76060">
              <w:rPr>
                <w:rFonts w:asciiTheme="majorHAnsi" w:hAnsiTheme="majorHAnsi" w:cstheme="majorHAnsi"/>
                <w:color w:val="FF0000"/>
              </w:rPr>
              <w:t xml:space="preserve"> (Screenshots can be taken by pressing </w:t>
            </w:r>
            <w:proofErr w:type="spellStart"/>
            <w:r w:rsidRPr="00A76060">
              <w:rPr>
                <w:rFonts w:asciiTheme="majorHAnsi" w:hAnsiTheme="majorHAnsi" w:cstheme="majorHAnsi"/>
                <w:color w:val="FF0000"/>
              </w:rPr>
              <w:t>prtscrn</w:t>
            </w:r>
            <w:proofErr w:type="spellEnd"/>
            <w:r w:rsidRPr="00A76060">
              <w:rPr>
                <w:rFonts w:asciiTheme="majorHAnsi" w:hAnsiTheme="majorHAnsi" w:cstheme="majorHAnsi"/>
                <w:color w:val="FF0000"/>
              </w:rPr>
              <w:t xml:space="preserve"> next to F12 and </w:t>
            </w:r>
            <w:proofErr w:type="gramStart"/>
            <w:r w:rsidRPr="00A76060">
              <w:rPr>
                <w:rFonts w:asciiTheme="majorHAnsi" w:hAnsiTheme="majorHAnsi" w:cstheme="majorHAnsi"/>
                <w:color w:val="FF0000"/>
              </w:rPr>
              <w:t>pasting, or</w:t>
            </w:r>
            <w:proofErr w:type="gramEnd"/>
            <w:r w:rsidRPr="00A76060">
              <w:rPr>
                <w:rFonts w:asciiTheme="majorHAnsi" w:hAnsiTheme="majorHAnsi" w:cstheme="majorHAnsi"/>
                <w:color w:val="FF0000"/>
              </w:rPr>
              <w:t xml:space="preserve"> using the snipping tool).</w:t>
            </w:r>
          </w:p>
        </w:tc>
      </w:tr>
    </w:tbl>
    <w:p w14:paraId="21202908" w14:textId="77777777" w:rsidR="00C83A10" w:rsidRPr="00F137D7" w:rsidRDefault="00C83A10" w:rsidP="00636E0C">
      <w:pPr>
        <w:spacing w:before="100" w:beforeAutospacing="1" w:after="100" w:afterAutospacing="1" w:line="240" w:lineRule="auto"/>
        <w:rPr>
          <w:rFonts w:asciiTheme="majorHAnsi" w:hAnsiTheme="majorHAnsi" w:cstheme="majorHAnsi"/>
          <w:i/>
          <w:iCs/>
          <w:color w:val="00B050"/>
        </w:rPr>
      </w:pPr>
    </w:p>
    <w:p w14:paraId="51A1BFAF" w14:textId="09BB3EA9" w:rsidR="00E127D8" w:rsidRPr="00F137D7" w:rsidRDefault="001647CE" w:rsidP="00E127D8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hAnsiTheme="majorHAnsi" w:cstheme="majorHAnsi"/>
          <w:i/>
          <w:iCs/>
          <w:color w:val="00B050"/>
        </w:rPr>
        <w:t>T</w:t>
      </w:r>
      <w:r w:rsidR="00E127D8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ask </w:t>
      </w: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2</w:t>
      </w:r>
      <w:r w:rsidR="00E127D8"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: </w:t>
      </w:r>
      <w:r w:rsidR="00E127D8" w:rsidRPr="00F137D7">
        <w:rPr>
          <w:rFonts w:asciiTheme="majorHAnsi" w:hAnsiTheme="majorHAnsi" w:cstheme="majorHAnsi"/>
          <w:color w:val="00B050"/>
        </w:rPr>
        <w:t xml:space="preserve">Create a </w:t>
      </w:r>
      <w:r w:rsidR="00E127D8" w:rsidRPr="00F137D7">
        <w:rPr>
          <w:rStyle w:val="HTMLCode"/>
          <w:rFonts w:asciiTheme="majorHAnsi" w:eastAsiaTheme="minorEastAsia" w:hAnsiTheme="majorHAnsi" w:cstheme="majorHAnsi"/>
          <w:color w:val="00B050"/>
          <w:sz w:val="22"/>
          <w:szCs w:val="22"/>
        </w:rPr>
        <w:t>for</w:t>
      </w:r>
      <w:r w:rsidR="00E127D8" w:rsidRPr="00F137D7">
        <w:rPr>
          <w:rFonts w:asciiTheme="majorHAnsi" w:hAnsiTheme="majorHAnsi" w:cstheme="majorHAnsi"/>
          <w:color w:val="00B050"/>
        </w:rPr>
        <w:t xml:space="preserve"> loop that </w:t>
      </w:r>
      <w:r w:rsidR="00092F92" w:rsidRPr="00F137D7">
        <w:rPr>
          <w:rFonts w:asciiTheme="majorHAnsi" w:hAnsiTheme="majorHAnsi" w:cstheme="majorHAnsi"/>
          <w:color w:val="00B050"/>
        </w:rPr>
        <w:t xml:space="preserve">prints out </w:t>
      </w:r>
      <w:r w:rsidR="002D78C7" w:rsidRPr="00F137D7">
        <w:rPr>
          <w:rFonts w:asciiTheme="majorHAnsi" w:hAnsiTheme="majorHAnsi" w:cstheme="majorHAnsi"/>
          <w:color w:val="00B050"/>
        </w:rPr>
        <w:t>how much ammo the user has left when its above 0. If the Ammo reaches 0, the program should print out “Out of Ammo! Time to reload!”</w:t>
      </w:r>
    </w:p>
    <w:p w14:paraId="7975A932" w14:textId="2F39BB03" w:rsidR="00540A30" w:rsidRPr="00F137D7" w:rsidRDefault="00CE3A5C" w:rsidP="00636E0C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i/>
          <w:iCs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i/>
          <w:iCs/>
          <w:color w:val="00B050"/>
          <w:lang w:val="en-GB" w:eastAsia="en-GB"/>
        </w:rPr>
        <w:t xml:space="preserve">Hint: </w:t>
      </w:r>
    </w:p>
    <w:p w14:paraId="16C40F10" w14:textId="6D539C58" w:rsidR="00CE3A5C" w:rsidRDefault="00CE3A5C" w:rsidP="00636E0C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CE3A5C">
        <w:rPr>
          <w:rFonts w:asciiTheme="majorHAnsi" w:eastAsia="Times New Roman" w:hAnsiTheme="majorHAnsi" w:cstheme="majorHAnsi"/>
          <w:noProof/>
          <w:lang w:val="en-GB" w:eastAsia="en-GB"/>
        </w:rPr>
        <w:drawing>
          <wp:inline distT="0" distB="0" distL="0" distR="0" wp14:anchorId="3BA1C7B7" wp14:editId="173EF0E7">
            <wp:extent cx="1409616" cy="212697"/>
            <wp:effectExtent l="0" t="0" r="635" b="0"/>
            <wp:docPr id="8146063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606324" name=""/>
                    <pic:cNvPicPr/>
                  </pic:nvPicPr>
                  <pic:blipFill rotWithShape="1">
                    <a:blip r:embed="rId47"/>
                    <a:srcRect l="3273" t="6956"/>
                    <a:stretch/>
                  </pic:blipFill>
                  <pic:spPr bwMode="auto">
                    <a:xfrm>
                      <a:off x="0" y="0"/>
                      <a:ext cx="1409813" cy="2127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3B3986" w14:textId="04B1CC29" w:rsidR="003C3161" w:rsidRDefault="003C3161" w:rsidP="00636E0C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  <w:r w:rsidRPr="003C3161">
        <w:rPr>
          <w:rFonts w:asciiTheme="majorHAnsi" w:eastAsia="Times New Roman" w:hAnsiTheme="majorHAnsi" w:cstheme="majorHAnsi"/>
          <w:noProof/>
          <w:lang w:val="en-GB" w:eastAsia="en-GB"/>
        </w:rPr>
        <w:drawing>
          <wp:inline distT="0" distB="0" distL="0" distR="0" wp14:anchorId="33F1E47D" wp14:editId="61D74D99">
            <wp:extent cx="2095792" cy="981212"/>
            <wp:effectExtent l="0" t="0" r="0" b="9525"/>
            <wp:docPr id="626976230" name="Picture 1" descr="A close-up of wor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976230" name="Picture 1" descr="A close-up of words&#10;&#10;Description automatically generated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95792" cy="9812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3C3161" w:rsidRPr="00E91AD1" w14:paraId="7CFD3365" w14:textId="77777777" w:rsidTr="00903D01">
        <w:tc>
          <w:tcPr>
            <w:tcW w:w="8856" w:type="dxa"/>
          </w:tcPr>
          <w:p w14:paraId="33E1EAE5" w14:textId="77777777" w:rsidR="003C3161" w:rsidRPr="00E91AD1" w:rsidRDefault="003C3161" w:rsidP="00903D01">
            <w:pPr>
              <w:rPr>
                <w:rFonts w:asciiTheme="majorHAnsi" w:hAnsiTheme="majorHAnsi" w:cstheme="majorHAnsi"/>
                <w:color w:val="FF0000"/>
              </w:rPr>
            </w:pPr>
            <w:r w:rsidRPr="00E91AD1">
              <w:rPr>
                <w:rFonts w:asciiTheme="majorHAnsi" w:hAnsiTheme="majorHAnsi" w:cstheme="majorHAnsi"/>
                <w:color w:val="FF0000"/>
              </w:rPr>
              <w:lastRenderedPageBreak/>
              <w:t xml:space="preserve">Place your screenshot of the code here. (Screenshots can be taken by pressing </w:t>
            </w:r>
            <w:proofErr w:type="spellStart"/>
            <w:r w:rsidRPr="00E91AD1">
              <w:rPr>
                <w:rFonts w:asciiTheme="majorHAnsi" w:hAnsiTheme="majorHAnsi" w:cstheme="majorHAnsi"/>
                <w:color w:val="FF0000"/>
              </w:rPr>
              <w:t>prtscrn</w:t>
            </w:r>
            <w:proofErr w:type="spellEnd"/>
            <w:r w:rsidRPr="00E91AD1">
              <w:rPr>
                <w:rFonts w:asciiTheme="majorHAnsi" w:hAnsiTheme="majorHAnsi" w:cstheme="majorHAnsi"/>
                <w:color w:val="FF0000"/>
              </w:rPr>
              <w:t xml:space="preserve"> next to F12 and </w:t>
            </w:r>
            <w:proofErr w:type="gramStart"/>
            <w:r w:rsidRPr="00E91AD1">
              <w:rPr>
                <w:rFonts w:asciiTheme="majorHAnsi" w:hAnsiTheme="majorHAnsi" w:cstheme="majorHAnsi"/>
                <w:color w:val="FF0000"/>
              </w:rPr>
              <w:t>pasting, or</w:t>
            </w:r>
            <w:proofErr w:type="gramEnd"/>
            <w:r w:rsidRPr="00E91AD1">
              <w:rPr>
                <w:rFonts w:asciiTheme="majorHAnsi" w:hAnsiTheme="majorHAnsi" w:cstheme="majorHAnsi"/>
                <w:color w:val="FF0000"/>
              </w:rPr>
              <w:t xml:space="preserve"> using the snipping tool).</w:t>
            </w:r>
          </w:p>
        </w:tc>
      </w:tr>
    </w:tbl>
    <w:p w14:paraId="60B8FD7F" w14:textId="77777777" w:rsidR="003C3161" w:rsidRDefault="003C3161" w:rsidP="00636E0C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lang w:val="en-GB" w:eastAsia="en-GB"/>
        </w:rPr>
      </w:pPr>
    </w:p>
    <w:p w14:paraId="326CF139" w14:textId="74CF6E09" w:rsidR="005C2E17" w:rsidRDefault="005C7BE8" w:rsidP="005C7BE8">
      <w:pPr>
        <w:rPr>
          <w:rFonts w:ascii="Poppins" w:hAnsi="Poppins" w:cs="Poppins"/>
          <w:b/>
          <w:bCs/>
          <w:sz w:val="32"/>
          <w:szCs w:val="32"/>
        </w:rPr>
      </w:pPr>
      <w:r w:rsidRPr="003040DF">
        <w:rPr>
          <w:rFonts w:ascii="Poppins" w:hAnsi="Poppins" w:cs="Poppins"/>
          <w:b/>
          <w:bCs/>
          <w:sz w:val="32"/>
          <w:szCs w:val="32"/>
        </w:rPr>
        <w:t xml:space="preserve">Section </w:t>
      </w:r>
      <w:r w:rsidR="00CB5E32">
        <w:rPr>
          <w:rFonts w:ascii="Poppins" w:hAnsi="Poppins" w:cs="Poppins"/>
          <w:b/>
          <w:bCs/>
          <w:sz w:val="32"/>
          <w:szCs w:val="32"/>
        </w:rPr>
        <w:t>9</w:t>
      </w:r>
      <w:r w:rsidRPr="003040DF">
        <w:rPr>
          <w:rFonts w:ascii="Poppins" w:hAnsi="Poppins" w:cs="Poppins"/>
          <w:b/>
          <w:bCs/>
          <w:sz w:val="32"/>
          <w:szCs w:val="32"/>
        </w:rPr>
        <w:t xml:space="preserve">: </w:t>
      </w:r>
      <w:r>
        <w:rPr>
          <w:rFonts w:ascii="Poppins" w:hAnsi="Poppins" w:cs="Poppins"/>
          <w:b/>
          <w:bCs/>
          <w:sz w:val="32"/>
          <w:szCs w:val="32"/>
        </w:rPr>
        <w:t>Photoshop and Non-Destructive Editing</w:t>
      </w:r>
    </w:p>
    <w:p w14:paraId="70DD599F" w14:textId="430A0DF9" w:rsidR="005C2E17" w:rsidRPr="005C2E17" w:rsidRDefault="005C2E17" w:rsidP="005C7BE8">
      <w:pPr>
        <w:rPr>
          <w:rFonts w:asciiTheme="majorHAnsi" w:hAnsiTheme="majorHAnsi" w:cstheme="majorHAnsi"/>
          <w:b/>
          <w:bCs/>
        </w:rPr>
      </w:pPr>
      <w:r w:rsidRPr="005C2E17">
        <w:rPr>
          <w:rFonts w:asciiTheme="majorHAnsi" w:hAnsiTheme="majorHAnsi" w:cstheme="majorHAnsi"/>
          <w:b/>
          <w:bCs/>
        </w:rPr>
        <w:t>What is Photoshop?</w:t>
      </w:r>
    </w:p>
    <w:p w14:paraId="305848CA" w14:textId="3E788636" w:rsidR="005C2E17" w:rsidRDefault="005C2E17" w:rsidP="005C7BE8">
      <w:pPr>
        <w:rPr>
          <w:rFonts w:asciiTheme="majorHAnsi" w:hAnsiTheme="majorHAnsi" w:cstheme="majorHAnsi"/>
        </w:rPr>
      </w:pPr>
      <w:r w:rsidRPr="005C2E17">
        <w:rPr>
          <w:rStyle w:val="Strong"/>
          <w:rFonts w:asciiTheme="majorHAnsi" w:hAnsiTheme="majorHAnsi" w:cstheme="majorHAnsi"/>
        </w:rPr>
        <w:t>Photoshop</w:t>
      </w:r>
      <w:r w:rsidRPr="005C2E17">
        <w:rPr>
          <w:rFonts w:asciiTheme="majorHAnsi" w:hAnsiTheme="majorHAnsi" w:cstheme="majorHAnsi"/>
        </w:rPr>
        <w:t xml:space="preserve"> is a powerful image-editing program used in industries like graphic design, marketing, web development, and digital art. It allows users to manipulate, enhance, and combine images using tools like </w:t>
      </w:r>
      <w:r w:rsidRPr="005C2E17">
        <w:rPr>
          <w:rStyle w:val="Strong"/>
          <w:rFonts w:asciiTheme="majorHAnsi" w:hAnsiTheme="majorHAnsi" w:cstheme="majorHAnsi"/>
        </w:rPr>
        <w:t>layers, masks, adjustments, and brushes</w:t>
      </w:r>
      <w:r w:rsidRPr="005C2E17">
        <w:rPr>
          <w:rFonts w:asciiTheme="majorHAnsi" w:hAnsiTheme="majorHAnsi" w:cstheme="majorHAnsi"/>
        </w:rPr>
        <w:t>.</w:t>
      </w:r>
    </w:p>
    <w:p w14:paraId="07FFB0A3" w14:textId="77777777" w:rsidR="006A27F2" w:rsidRPr="005C2E17" w:rsidRDefault="006A27F2" w:rsidP="005C7BE8">
      <w:pPr>
        <w:rPr>
          <w:rFonts w:asciiTheme="majorHAnsi" w:hAnsiTheme="majorHAnsi" w:cstheme="majorHAnsi"/>
          <w:b/>
          <w:bCs/>
          <w:sz w:val="32"/>
          <w:szCs w:val="32"/>
        </w:rPr>
      </w:pPr>
    </w:p>
    <w:tbl>
      <w:tblPr>
        <w:tblStyle w:val="TableGrid"/>
        <w:tblW w:w="10060" w:type="dxa"/>
        <w:jc w:val="center"/>
        <w:tblLook w:val="04A0" w:firstRow="1" w:lastRow="0" w:firstColumn="1" w:lastColumn="0" w:noHBand="0" w:noVBand="1"/>
      </w:tblPr>
      <w:tblGrid>
        <w:gridCol w:w="1851"/>
        <w:gridCol w:w="8209"/>
      </w:tblGrid>
      <w:tr w:rsidR="00CB2983" w:rsidRPr="00CB2983" w14:paraId="3AE0C83E" w14:textId="77777777" w:rsidTr="009E4E24">
        <w:trPr>
          <w:jc w:val="center"/>
        </w:trPr>
        <w:tc>
          <w:tcPr>
            <w:tcW w:w="0" w:type="auto"/>
            <w:hideMark/>
          </w:tcPr>
          <w:p w14:paraId="61C6F16C" w14:textId="77777777" w:rsidR="00CB2983" w:rsidRPr="00CB2983" w:rsidRDefault="00CB2983" w:rsidP="00CB2983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</w:pPr>
            <w:r w:rsidRPr="00CB2983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Tool / Concept</w:t>
            </w:r>
          </w:p>
        </w:tc>
        <w:tc>
          <w:tcPr>
            <w:tcW w:w="8209" w:type="dxa"/>
            <w:hideMark/>
          </w:tcPr>
          <w:p w14:paraId="2828A8CF" w14:textId="77777777" w:rsidR="00CB2983" w:rsidRPr="00CB2983" w:rsidRDefault="00CB2983" w:rsidP="00CB2983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</w:pPr>
            <w:r w:rsidRPr="00CB2983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What it Does / Why It's Used</w:t>
            </w:r>
          </w:p>
        </w:tc>
      </w:tr>
      <w:tr w:rsidR="00CB2983" w:rsidRPr="00CB2983" w14:paraId="4ACACB75" w14:textId="77777777" w:rsidTr="009E4E24">
        <w:trPr>
          <w:jc w:val="center"/>
        </w:trPr>
        <w:tc>
          <w:tcPr>
            <w:tcW w:w="0" w:type="auto"/>
            <w:hideMark/>
          </w:tcPr>
          <w:p w14:paraId="5C6ED175" w14:textId="77777777" w:rsidR="00CB2983" w:rsidRPr="00CB2983" w:rsidRDefault="00CB2983" w:rsidP="00CB2983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2983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Layer</w:t>
            </w:r>
          </w:p>
        </w:tc>
        <w:tc>
          <w:tcPr>
            <w:tcW w:w="8209" w:type="dxa"/>
            <w:hideMark/>
          </w:tcPr>
          <w:p w14:paraId="226654AA" w14:textId="77777777" w:rsidR="00CB2983" w:rsidRPr="00CB2983" w:rsidRDefault="00CB2983" w:rsidP="00CB2983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proofErr w:type="spellStart"/>
            <w:proofErr w:type="gramStart"/>
            <w:r w:rsidRPr="00CB2983">
              <w:rPr>
                <w:rFonts w:asciiTheme="majorHAnsi" w:eastAsia="Times New Roman" w:hAnsiTheme="majorHAnsi" w:cstheme="majorHAnsi"/>
                <w:lang w:val="en-GB" w:eastAsia="en-GB"/>
              </w:rPr>
              <w:t>Lets</w:t>
            </w:r>
            <w:proofErr w:type="spellEnd"/>
            <w:proofErr w:type="gramEnd"/>
            <w:r w:rsidRPr="00CB2983">
              <w:rPr>
                <w:rFonts w:asciiTheme="majorHAnsi" w:eastAsia="Times New Roman" w:hAnsiTheme="majorHAnsi" w:cstheme="majorHAnsi"/>
                <w:lang w:val="en-GB" w:eastAsia="en-GB"/>
              </w:rPr>
              <w:t xml:space="preserve"> you work on one part of the image without changing the rest — like stacking transparent sheets</w:t>
            </w:r>
          </w:p>
        </w:tc>
      </w:tr>
      <w:tr w:rsidR="00CB2983" w:rsidRPr="00CB2983" w14:paraId="0D6338BE" w14:textId="77777777" w:rsidTr="009E4E24">
        <w:trPr>
          <w:jc w:val="center"/>
        </w:trPr>
        <w:tc>
          <w:tcPr>
            <w:tcW w:w="0" w:type="auto"/>
            <w:hideMark/>
          </w:tcPr>
          <w:p w14:paraId="60EC2F34" w14:textId="77777777" w:rsidR="00CB2983" w:rsidRPr="00CB2983" w:rsidRDefault="00CB2983" w:rsidP="00CB2983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2983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Adjustment Layer</w:t>
            </w:r>
          </w:p>
        </w:tc>
        <w:tc>
          <w:tcPr>
            <w:tcW w:w="8209" w:type="dxa"/>
            <w:hideMark/>
          </w:tcPr>
          <w:p w14:paraId="5FDBC6B7" w14:textId="77777777" w:rsidR="00CB2983" w:rsidRPr="00CB2983" w:rsidRDefault="00CB2983" w:rsidP="00CB2983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2983">
              <w:rPr>
                <w:rFonts w:asciiTheme="majorHAnsi" w:eastAsia="Times New Roman" w:hAnsiTheme="majorHAnsi" w:cstheme="majorHAnsi"/>
                <w:lang w:val="en-GB" w:eastAsia="en-GB"/>
              </w:rPr>
              <w:t xml:space="preserve">Applies effects (like brightness, contrast, colour) </w:t>
            </w:r>
            <w:r w:rsidRPr="00CB2983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without changing</w:t>
            </w:r>
            <w:r w:rsidRPr="00CB2983">
              <w:rPr>
                <w:rFonts w:asciiTheme="majorHAnsi" w:eastAsia="Times New Roman" w:hAnsiTheme="majorHAnsi" w:cstheme="majorHAnsi"/>
                <w:lang w:val="en-GB" w:eastAsia="en-GB"/>
              </w:rPr>
              <w:t xml:space="preserve"> the original image</w:t>
            </w:r>
          </w:p>
        </w:tc>
      </w:tr>
      <w:tr w:rsidR="00CB2983" w:rsidRPr="00CB2983" w14:paraId="5429CD2A" w14:textId="77777777" w:rsidTr="009E4E24">
        <w:trPr>
          <w:jc w:val="center"/>
        </w:trPr>
        <w:tc>
          <w:tcPr>
            <w:tcW w:w="0" w:type="auto"/>
            <w:hideMark/>
          </w:tcPr>
          <w:p w14:paraId="328497D5" w14:textId="77777777" w:rsidR="00CB2983" w:rsidRPr="00CB2983" w:rsidRDefault="00CB2983" w:rsidP="00CB2983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2983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Mask</w:t>
            </w:r>
          </w:p>
        </w:tc>
        <w:tc>
          <w:tcPr>
            <w:tcW w:w="8209" w:type="dxa"/>
            <w:hideMark/>
          </w:tcPr>
          <w:p w14:paraId="23C192CF" w14:textId="77777777" w:rsidR="00CB2983" w:rsidRPr="00CB2983" w:rsidRDefault="00CB2983" w:rsidP="00CB2983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2983">
              <w:rPr>
                <w:rFonts w:asciiTheme="majorHAnsi" w:eastAsia="Times New Roman" w:hAnsiTheme="majorHAnsi" w:cstheme="majorHAnsi"/>
                <w:lang w:val="en-GB" w:eastAsia="en-GB"/>
              </w:rPr>
              <w:t xml:space="preserve">Controls </w:t>
            </w:r>
            <w:r w:rsidRPr="00CB2983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where</w:t>
            </w:r>
            <w:r w:rsidRPr="00CB2983">
              <w:rPr>
                <w:rFonts w:asciiTheme="majorHAnsi" w:eastAsia="Times New Roman" w:hAnsiTheme="majorHAnsi" w:cstheme="majorHAnsi"/>
                <w:lang w:val="en-GB" w:eastAsia="en-GB"/>
              </w:rPr>
              <w:t xml:space="preserve"> an adjustment appears: </w:t>
            </w:r>
            <w:r w:rsidRPr="00CB2983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white shows</w:t>
            </w:r>
            <w:r w:rsidRPr="00CB2983">
              <w:rPr>
                <w:rFonts w:asciiTheme="majorHAnsi" w:eastAsia="Times New Roman" w:hAnsiTheme="majorHAnsi" w:cstheme="majorHAnsi"/>
                <w:lang w:val="en-GB" w:eastAsia="en-GB"/>
              </w:rPr>
              <w:t xml:space="preserve">, </w:t>
            </w:r>
            <w:r w:rsidRPr="00CB2983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black hides</w:t>
            </w:r>
          </w:p>
        </w:tc>
      </w:tr>
      <w:tr w:rsidR="00CB2983" w:rsidRPr="00CB2983" w14:paraId="79680D5D" w14:textId="77777777" w:rsidTr="009E4E24">
        <w:trPr>
          <w:jc w:val="center"/>
        </w:trPr>
        <w:tc>
          <w:tcPr>
            <w:tcW w:w="0" w:type="auto"/>
            <w:hideMark/>
          </w:tcPr>
          <w:p w14:paraId="62B0A669" w14:textId="77777777" w:rsidR="00CB2983" w:rsidRPr="00CB2983" w:rsidRDefault="00CB2983" w:rsidP="00CB2983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2983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Brush Tool</w:t>
            </w:r>
          </w:p>
        </w:tc>
        <w:tc>
          <w:tcPr>
            <w:tcW w:w="8209" w:type="dxa"/>
            <w:hideMark/>
          </w:tcPr>
          <w:p w14:paraId="2DED0866" w14:textId="77777777" w:rsidR="00CB2983" w:rsidRPr="00CB2983" w:rsidRDefault="00CB2983" w:rsidP="00CB2983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2983">
              <w:rPr>
                <w:rFonts w:asciiTheme="majorHAnsi" w:eastAsia="Times New Roman" w:hAnsiTheme="majorHAnsi" w:cstheme="majorHAnsi"/>
                <w:lang w:val="en-GB" w:eastAsia="en-GB"/>
              </w:rPr>
              <w:t>Paints or removes parts of a mask or layer — size, opacity, and hardness can be adjusted</w:t>
            </w:r>
          </w:p>
        </w:tc>
      </w:tr>
      <w:tr w:rsidR="00CB2983" w:rsidRPr="00CB2983" w14:paraId="215090A3" w14:textId="77777777" w:rsidTr="009E4E24">
        <w:trPr>
          <w:jc w:val="center"/>
        </w:trPr>
        <w:tc>
          <w:tcPr>
            <w:tcW w:w="0" w:type="auto"/>
            <w:hideMark/>
          </w:tcPr>
          <w:p w14:paraId="27D5A099" w14:textId="77777777" w:rsidR="00CB2983" w:rsidRPr="00CB2983" w:rsidRDefault="00CB2983" w:rsidP="00CB2983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2983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Lasso Tool</w:t>
            </w:r>
          </w:p>
        </w:tc>
        <w:tc>
          <w:tcPr>
            <w:tcW w:w="8209" w:type="dxa"/>
            <w:hideMark/>
          </w:tcPr>
          <w:p w14:paraId="497ED224" w14:textId="77777777" w:rsidR="00CB2983" w:rsidRPr="00CB2983" w:rsidRDefault="00CB2983" w:rsidP="00CB2983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2983">
              <w:rPr>
                <w:rFonts w:asciiTheme="majorHAnsi" w:eastAsia="Times New Roman" w:hAnsiTheme="majorHAnsi" w:cstheme="majorHAnsi"/>
                <w:lang w:val="en-GB" w:eastAsia="en-GB"/>
              </w:rPr>
              <w:t xml:space="preserve">Makes </w:t>
            </w:r>
            <w:r w:rsidRPr="00CB2983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freehand selections</w:t>
            </w:r>
            <w:r w:rsidRPr="00CB2983">
              <w:rPr>
                <w:rFonts w:asciiTheme="majorHAnsi" w:eastAsia="Times New Roman" w:hAnsiTheme="majorHAnsi" w:cstheme="majorHAnsi"/>
                <w:lang w:val="en-GB" w:eastAsia="en-GB"/>
              </w:rPr>
              <w:t xml:space="preserve"> around parts of the image</w:t>
            </w:r>
          </w:p>
        </w:tc>
      </w:tr>
      <w:tr w:rsidR="00CB2983" w:rsidRPr="00CB2983" w14:paraId="191CC514" w14:textId="77777777" w:rsidTr="009E4E24">
        <w:trPr>
          <w:jc w:val="center"/>
        </w:trPr>
        <w:tc>
          <w:tcPr>
            <w:tcW w:w="0" w:type="auto"/>
            <w:hideMark/>
          </w:tcPr>
          <w:p w14:paraId="2AC983B9" w14:textId="77777777" w:rsidR="00CB2983" w:rsidRPr="00CB2983" w:rsidRDefault="00CB2983" w:rsidP="00CB2983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2983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Clone Tool</w:t>
            </w:r>
          </w:p>
        </w:tc>
        <w:tc>
          <w:tcPr>
            <w:tcW w:w="8209" w:type="dxa"/>
            <w:hideMark/>
          </w:tcPr>
          <w:p w14:paraId="0FCF2721" w14:textId="77777777" w:rsidR="00CB2983" w:rsidRPr="00CB2983" w:rsidRDefault="00CB2983" w:rsidP="00CB2983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2983">
              <w:rPr>
                <w:rFonts w:asciiTheme="majorHAnsi" w:eastAsia="Times New Roman" w:hAnsiTheme="majorHAnsi" w:cstheme="majorHAnsi"/>
                <w:lang w:val="en-GB" w:eastAsia="en-GB"/>
              </w:rPr>
              <w:t>Copies pixels from one part of the image to another — great for fixing or duplicating</w:t>
            </w:r>
          </w:p>
        </w:tc>
      </w:tr>
      <w:tr w:rsidR="00CB2983" w:rsidRPr="00CB2983" w14:paraId="475FA72E" w14:textId="77777777" w:rsidTr="009E4E24">
        <w:trPr>
          <w:jc w:val="center"/>
        </w:trPr>
        <w:tc>
          <w:tcPr>
            <w:tcW w:w="0" w:type="auto"/>
            <w:hideMark/>
          </w:tcPr>
          <w:p w14:paraId="7FC14A8E" w14:textId="77777777" w:rsidR="00CB2983" w:rsidRPr="00CB2983" w:rsidRDefault="00CB2983" w:rsidP="00CB2983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2983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Spot Healing Brush</w:t>
            </w:r>
          </w:p>
        </w:tc>
        <w:tc>
          <w:tcPr>
            <w:tcW w:w="8209" w:type="dxa"/>
            <w:hideMark/>
          </w:tcPr>
          <w:p w14:paraId="355635ED" w14:textId="77777777" w:rsidR="00CB2983" w:rsidRPr="00CB2983" w:rsidRDefault="00CB2983" w:rsidP="00CB2983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2983">
              <w:rPr>
                <w:rFonts w:asciiTheme="majorHAnsi" w:eastAsia="Times New Roman" w:hAnsiTheme="majorHAnsi" w:cstheme="majorHAnsi"/>
                <w:lang w:val="en-GB" w:eastAsia="en-GB"/>
              </w:rPr>
              <w:t xml:space="preserve">Automatically removes </w:t>
            </w:r>
            <w:r w:rsidRPr="00CB2983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blemishes, marks, or scratches</w:t>
            </w:r>
            <w:r w:rsidRPr="00CB2983">
              <w:rPr>
                <w:rFonts w:asciiTheme="majorHAnsi" w:eastAsia="Times New Roman" w:hAnsiTheme="majorHAnsi" w:cstheme="majorHAnsi"/>
                <w:lang w:val="en-GB" w:eastAsia="en-GB"/>
              </w:rPr>
              <w:t xml:space="preserve"> by blending with nearby pixels</w:t>
            </w:r>
          </w:p>
        </w:tc>
      </w:tr>
      <w:tr w:rsidR="00CB2983" w:rsidRPr="00CB2983" w14:paraId="19D14C98" w14:textId="77777777" w:rsidTr="009E4E24">
        <w:trPr>
          <w:jc w:val="center"/>
        </w:trPr>
        <w:tc>
          <w:tcPr>
            <w:tcW w:w="0" w:type="auto"/>
            <w:hideMark/>
          </w:tcPr>
          <w:p w14:paraId="3B9D60A2" w14:textId="77777777" w:rsidR="00CB2983" w:rsidRPr="00CB2983" w:rsidRDefault="00CB2983" w:rsidP="00CB2983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2983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Hue/Saturation</w:t>
            </w:r>
          </w:p>
        </w:tc>
        <w:tc>
          <w:tcPr>
            <w:tcW w:w="8209" w:type="dxa"/>
            <w:hideMark/>
          </w:tcPr>
          <w:p w14:paraId="1F910749" w14:textId="77777777" w:rsidR="00CB2983" w:rsidRPr="00CB2983" w:rsidRDefault="00CB2983" w:rsidP="00CB2983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2983">
              <w:rPr>
                <w:rFonts w:asciiTheme="majorHAnsi" w:eastAsia="Times New Roman" w:hAnsiTheme="majorHAnsi" w:cstheme="majorHAnsi"/>
                <w:lang w:val="en-GB" w:eastAsia="en-GB"/>
              </w:rPr>
              <w:t xml:space="preserve">Adjusts colour tone or intensity — useful for </w:t>
            </w:r>
            <w:r w:rsidRPr="00CB2983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colour correction</w:t>
            </w:r>
            <w:r w:rsidRPr="00CB2983">
              <w:rPr>
                <w:rFonts w:asciiTheme="majorHAnsi" w:eastAsia="Times New Roman" w:hAnsiTheme="majorHAnsi" w:cstheme="majorHAnsi"/>
                <w:lang w:val="en-GB" w:eastAsia="en-GB"/>
              </w:rPr>
              <w:t xml:space="preserve"> or artistic changes</w:t>
            </w:r>
          </w:p>
        </w:tc>
      </w:tr>
      <w:tr w:rsidR="00CB2983" w:rsidRPr="00CB2983" w14:paraId="0AE71EAD" w14:textId="77777777" w:rsidTr="009E4E24">
        <w:trPr>
          <w:jc w:val="center"/>
        </w:trPr>
        <w:tc>
          <w:tcPr>
            <w:tcW w:w="0" w:type="auto"/>
            <w:hideMark/>
          </w:tcPr>
          <w:p w14:paraId="0D742B3A" w14:textId="77777777" w:rsidR="00CB2983" w:rsidRPr="00CB2983" w:rsidRDefault="00CB2983" w:rsidP="00CB2983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2983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Opacity</w:t>
            </w:r>
          </w:p>
        </w:tc>
        <w:tc>
          <w:tcPr>
            <w:tcW w:w="8209" w:type="dxa"/>
            <w:hideMark/>
          </w:tcPr>
          <w:p w14:paraId="3CAB18E7" w14:textId="77777777" w:rsidR="00CB2983" w:rsidRPr="00CB2983" w:rsidRDefault="00CB2983" w:rsidP="00CB2983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2983">
              <w:rPr>
                <w:rFonts w:asciiTheme="majorHAnsi" w:eastAsia="Times New Roman" w:hAnsiTheme="majorHAnsi" w:cstheme="majorHAnsi"/>
                <w:lang w:val="en-GB" w:eastAsia="en-GB"/>
              </w:rPr>
              <w:t xml:space="preserve">Makes a layer or brush </w:t>
            </w:r>
            <w:r w:rsidRPr="00CB2983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see-through</w:t>
            </w:r>
            <w:r w:rsidRPr="00CB2983">
              <w:rPr>
                <w:rFonts w:asciiTheme="majorHAnsi" w:eastAsia="Times New Roman" w:hAnsiTheme="majorHAnsi" w:cstheme="majorHAnsi"/>
                <w:lang w:val="en-GB" w:eastAsia="en-GB"/>
              </w:rPr>
              <w:t xml:space="preserve"> — 100% is solid, 0% is invisible</w:t>
            </w:r>
          </w:p>
        </w:tc>
      </w:tr>
      <w:tr w:rsidR="00CB2983" w:rsidRPr="00CB2983" w14:paraId="2EEF4C29" w14:textId="77777777" w:rsidTr="009E4E24">
        <w:trPr>
          <w:jc w:val="center"/>
        </w:trPr>
        <w:tc>
          <w:tcPr>
            <w:tcW w:w="0" w:type="auto"/>
            <w:hideMark/>
          </w:tcPr>
          <w:p w14:paraId="5F9094A2" w14:textId="77777777" w:rsidR="00CB2983" w:rsidRPr="00CB2983" w:rsidRDefault="00CB2983" w:rsidP="00CB2983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2983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Liquify Tool</w:t>
            </w:r>
          </w:p>
        </w:tc>
        <w:tc>
          <w:tcPr>
            <w:tcW w:w="8209" w:type="dxa"/>
            <w:hideMark/>
          </w:tcPr>
          <w:p w14:paraId="48A2F71F" w14:textId="77777777" w:rsidR="00CB2983" w:rsidRPr="00CB2983" w:rsidRDefault="00CB2983" w:rsidP="00CB2983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CB2983">
              <w:rPr>
                <w:rFonts w:asciiTheme="majorHAnsi" w:eastAsia="Times New Roman" w:hAnsiTheme="majorHAnsi" w:cstheme="majorHAnsi"/>
                <w:lang w:val="en-GB" w:eastAsia="en-GB"/>
              </w:rPr>
              <w:t>Warps, bends, or reshapes parts of an image — often used to subtly adjust facial or object shapes</w:t>
            </w:r>
          </w:p>
        </w:tc>
      </w:tr>
    </w:tbl>
    <w:p w14:paraId="03C5F895" w14:textId="1EA5A2E9" w:rsidR="005C7BE8" w:rsidRPr="009E4E24" w:rsidRDefault="009E4E24" w:rsidP="00636E0C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bCs/>
          <w:lang w:val="en-GB" w:eastAsia="en-GB"/>
        </w:rPr>
      </w:pPr>
      <w:r w:rsidRPr="009E4E24">
        <w:rPr>
          <w:rFonts w:asciiTheme="majorHAnsi" w:eastAsia="Times New Roman" w:hAnsiTheme="majorHAnsi" w:cstheme="majorHAnsi"/>
          <w:b/>
          <w:bCs/>
          <w:lang w:val="en-GB" w:eastAsia="en-GB"/>
        </w:rPr>
        <w:t>Common Keyboard Shortcuts: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971"/>
        <w:gridCol w:w="1344"/>
      </w:tblGrid>
      <w:tr w:rsidR="009E4E24" w:rsidRPr="009E4E24" w14:paraId="4030D466" w14:textId="77777777" w:rsidTr="009E4E24">
        <w:trPr>
          <w:jc w:val="center"/>
        </w:trPr>
        <w:tc>
          <w:tcPr>
            <w:tcW w:w="0" w:type="auto"/>
            <w:hideMark/>
          </w:tcPr>
          <w:p w14:paraId="46D36153" w14:textId="77777777" w:rsidR="009E4E24" w:rsidRPr="009E4E24" w:rsidRDefault="009E4E24" w:rsidP="009E4E2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</w:pPr>
            <w:r w:rsidRPr="009E4E24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Action</w:t>
            </w:r>
          </w:p>
        </w:tc>
        <w:tc>
          <w:tcPr>
            <w:tcW w:w="0" w:type="auto"/>
            <w:hideMark/>
          </w:tcPr>
          <w:p w14:paraId="364996F4" w14:textId="77777777" w:rsidR="009E4E24" w:rsidRPr="009E4E24" w:rsidRDefault="009E4E24" w:rsidP="009E4E24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</w:pPr>
            <w:r w:rsidRPr="009E4E24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Shortcut</w:t>
            </w:r>
          </w:p>
        </w:tc>
      </w:tr>
      <w:tr w:rsidR="009E4E24" w:rsidRPr="009E4E24" w14:paraId="3A3EE7A9" w14:textId="77777777" w:rsidTr="009E4E24">
        <w:trPr>
          <w:jc w:val="center"/>
        </w:trPr>
        <w:tc>
          <w:tcPr>
            <w:tcW w:w="0" w:type="auto"/>
            <w:hideMark/>
          </w:tcPr>
          <w:p w14:paraId="2C512B04" w14:textId="77777777" w:rsidR="009E4E24" w:rsidRPr="009E4E24" w:rsidRDefault="009E4E24" w:rsidP="009E4E24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9E4E24">
              <w:rPr>
                <w:rFonts w:asciiTheme="majorHAnsi" w:eastAsia="Times New Roman" w:hAnsiTheme="majorHAnsi" w:cstheme="majorHAnsi"/>
                <w:lang w:val="en-GB" w:eastAsia="en-GB"/>
              </w:rPr>
              <w:t>Undo</w:t>
            </w:r>
          </w:p>
        </w:tc>
        <w:tc>
          <w:tcPr>
            <w:tcW w:w="0" w:type="auto"/>
            <w:hideMark/>
          </w:tcPr>
          <w:p w14:paraId="40EC09C0" w14:textId="77777777" w:rsidR="009E4E24" w:rsidRPr="009E4E24" w:rsidRDefault="009E4E24" w:rsidP="009E4E24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9E4E24">
              <w:rPr>
                <w:rFonts w:asciiTheme="majorHAnsi" w:eastAsia="Times New Roman" w:hAnsiTheme="majorHAnsi" w:cstheme="majorHAnsi"/>
                <w:lang w:val="en-GB" w:eastAsia="en-GB"/>
              </w:rPr>
              <w:t>CTRL + Z</w:t>
            </w:r>
          </w:p>
        </w:tc>
      </w:tr>
      <w:tr w:rsidR="009E4E24" w:rsidRPr="009E4E24" w14:paraId="1FAB82DD" w14:textId="77777777" w:rsidTr="009E4E24">
        <w:trPr>
          <w:jc w:val="center"/>
        </w:trPr>
        <w:tc>
          <w:tcPr>
            <w:tcW w:w="0" w:type="auto"/>
            <w:hideMark/>
          </w:tcPr>
          <w:p w14:paraId="1A4A213A" w14:textId="77777777" w:rsidR="009E4E24" w:rsidRPr="009E4E24" w:rsidRDefault="009E4E24" w:rsidP="009E4E24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9E4E24">
              <w:rPr>
                <w:rFonts w:asciiTheme="majorHAnsi" w:eastAsia="Times New Roman" w:hAnsiTheme="majorHAnsi" w:cstheme="majorHAnsi"/>
                <w:lang w:val="en-GB" w:eastAsia="en-GB"/>
              </w:rPr>
              <w:t>Deselect (selection)</w:t>
            </w:r>
          </w:p>
        </w:tc>
        <w:tc>
          <w:tcPr>
            <w:tcW w:w="0" w:type="auto"/>
            <w:hideMark/>
          </w:tcPr>
          <w:p w14:paraId="28E977F4" w14:textId="77777777" w:rsidR="009E4E24" w:rsidRPr="009E4E24" w:rsidRDefault="009E4E24" w:rsidP="009E4E24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9E4E24">
              <w:rPr>
                <w:rFonts w:asciiTheme="majorHAnsi" w:eastAsia="Times New Roman" w:hAnsiTheme="majorHAnsi" w:cstheme="majorHAnsi"/>
                <w:lang w:val="en-GB" w:eastAsia="en-GB"/>
              </w:rPr>
              <w:t>CTRL + D</w:t>
            </w:r>
          </w:p>
        </w:tc>
      </w:tr>
      <w:tr w:rsidR="009E4E24" w:rsidRPr="009E4E24" w14:paraId="4277D153" w14:textId="77777777" w:rsidTr="009E4E24">
        <w:trPr>
          <w:jc w:val="center"/>
        </w:trPr>
        <w:tc>
          <w:tcPr>
            <w:tcW w:w="0" w:type="auto"/>
            <w:hideMark/>
          </w:tcPr>
          <w:p w14:paraId="11C82D1B" w14:textId="77777777" w:rsidR="009E4E24" w:rsidRPr="009E4E24" w:rsidRDefault="009E4E24" w:rsidP="009E4E24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9E4E24">
              <w:rPr>
                <w:rFonts w:asciiTheme="majorHAnsi" w:eastAsia="Times New Roman" w:hAnsiTheme="majorHAnsi" w:cstheme="majorHAnsi"/>
                <w:lang w:val="en-GB" w:eastAsia="en-GB"/>
              </w:rPr>
              <w:t>Stop Lasso Tool</w:t>
            </w:r>
          </w:p>
        </w:tc>
        <w:tc>
          <w:tcPr>
            <w:tcW w:w="0" w:type="auto"/>
            <w:hideMark/>
          </w:tcPr>
          <w:p w14:paraId="47772FF6" w14:textId="77777777" w:rsidR="009E4E24" w:rsidRPr="009E4E24" w:rsidRDefault="009E4E24" w:rsidP="009E4E24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9E4E24">
              <w:rPr>
                <w:rFonts w:asciiTheme="majorHAnsi" w:eastAsia="Times New Roman" w:hAnsiTheme="majorHAnsi" w:cstheme="majorHAnsi"/>
                <w:lang w:val="en-GB" w:eastAsia="en-GB"/>
              </w:rPr>
              <w:t>ESC</w:t>
            </w:r>
          </w:p>
        </w:tc>
      </w:tr>
      <w:tr w:rsidR="009E4E24" w:rsidRPr="009E4E24" w14:paraId="177E59E7" w14:textId="77777777" w:rsidTr="009E4E24">
        <w:trPr>
          <w:jc w:val="center"/>
        </w:trPr>
        <w:tc>
          <w:tcPr>
            <w:tcW w:w="0" w:type="auto"/>
            <w:hideMark/>
          </w:tcPr>
          <w:p w14:paraId="09A638A5" w14:textId="77777777" w:rsidR="009E4E24" w:rsidRPr="009E4E24" w:rsidRDefault="009E4E24" w:rsidP="009E4E24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9E4E24">
              <w:rPr>
                <w:rFonts w:asciiTheme="majorHAnsi" w:eastAsia="Times New Roman" w:hAnsiTheme="majorHAnsi" w:cstheme="majorHAnsi"/>
                <w:lang w:val="en-GB" w:eastAsia="en-GB"/>
              </w:rPr>
              <w:t>Resize brush</w:t>
            </w:r>
          </w:p>
        </w:tc>
        <w:tc>
          <w:tcPr>
            <w:tcW w:w="0" w:type="auto"/>
            <w:hideMark/>
          </w:tcPr>
          <w:p w14:paraId="48D7BD1A" w14:textId="77777777" w:rsidR="009E4E24" w:rsidRPr="009E4E24" w:rsidRDefault="009E4E24" w:rsidP="009E4E24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proofErr w:type="gramStart"/>
            <w:r w:rsidRPr="009E4E24">
              <w:rPr>
                <w:rFonts w:asciiTheme="majorHAnsi" w:eastAsia="Times New Roman" w:hAnsiTheme="majorHAnsi" w:cstheme="majorHAnsi"/>
                <w:lang w:val="en-GB" w:eastAsia="en-GB"/>
              </w:rPr>
              <w:t>[ ]</w:t>
            </w:r>
            <w:proofErr w:type="gramEnd"/>
            <w:r w:rsidRPr="009E4E24">
              <w:rPr>
                <w:rFonts w:asciiTheme="majorHAnsi" w:eastAsia="Times New Roman" w:hAnsiTheme="majorHAnsi" w:cstheme="majorHAnsi"/>
                <w:lang w:val="en-GB" w:eastAsia="en-GB"/>
              </w:rPr>
              <w:t xml:space="preserve"> (brackets)</w:t>
            </w:r>
          </w:p>
        </w:tc>
      </w:tr>
      <w:tr w:rsidR="009E4E24" w:rsidRPr="009E4E24" w14:paraId="740D2618" w14:textId="77777777" w:rsidTr="009E4E24">
        <w:trPr>
          <w:jc w:val="center"/>
        </w:trPr>
        <w:tc>
          <w:tcPr>
            <w:tcW w:w="0" w:type="auto"/>
            <w:hideMark/>
          </w:tcPr>
          <w:p w14:paraId="654BA305" w14:textId="77777777" w:rsidR="009E4E24" w:rsidRPr="009E4E24" w:rsidRDefault="009E4E24" w:rsidP="009E4E24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9E4E24">
              <w:rPr>
                <w:rFonts w:asciiTheme="majorHAnsi" w:eastAsia="Times New Roman" w:hAnsiTheme="majorHAnsi" w:cstheme="majorHAnsi"/>
                <w:lang w:val="en-GB" w:eastAsia="en-GB"/>
              </w:rPr>
              <w:t>Zoom In/Out</w:t>
            </w:r>
          </w:p>
        </w:tc>
        <w:tc>
          <w:tcPr>
            <w:tcW w:w="0" w:type="auto"/>
            <w:hideMark/>
          </w:tcPr>
          <w:p w14:paraId="21B9E82F" w14:textId="77777777" w:rsidR="009E4E24" w:rsidRPr="009E4E24" w:rsidRDefault="009E4E24" w:rsidP="009E4E24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9E4E24">
              <w:rPr>
                <w:rFonts w:asciiTheme="majorHAnsi" w:eastAsia="Times New Roman" w:hAnsiTheme="majorHAnsi" w:cstheme="majorHAnsi"/>
                <w:lang w:val="en-GB" w:eastAsia="en-GB"/>
              </w:rPr>
              <w:t>ALT + Scroll</w:t>
            </w:r>
          </w:p>
        </w:tc>
      </w:tr>
    </w:tbl>
    <w:p w14:paraId="3B7C58F4" w14:textId="11B4AD7C" w:rsidR="00B220B8" w:rsidRDefault="00B220B8" w:rsidP="00636E0C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bCs/>
          <w:lang w:val="en-GB" w:eastAsia="en-GB"/>
        </w:rPr>
      </w:pPr>
      <w:r w:rsidRPr="00B220B8">
        <w:rPr>
          <w:rFonts w:asciiTheme="majorHAnsi" w:eastAsia="Times New Roman" w:hAnsiTheme="majorHAnsi" w:cstheme="majorHAnsi"/>
          <w:b/>
          <w:bCs/>
          <w:lang w:val="en-GB" w:eastAsia="en-GB"/>
        </w:rPr>
        <w:t>Non-Destructive editing:</w:t>
      </w:r>
    </w:p>
    <w:p w14:paraId="3D86846D" w14:textId="4367E09F" w:rsidR="00B220B8" w:rsidRPr="00B220B8" w:rsidRDefault="00B220B8" w:rsidP="00B220B8">
      <w:pPr>
        <w:spacing w:before="100" w:beforeAutospacing="1" w:after="100" w:afterAutospacing="1"/>
        <w:rPr>
          <w:rFonts w:asciiTheme="majorHAnsi" w:hAnsiTheme="majorHAnsi" w:cstheme="majorHAnsi"/>
        </w:rPr>
      </w:pPr>
      <w:r w:rsidRPr="00B220B8">
        <w:rPr>
          <w:rStyle w:val="Strong"/>
          <w:rFonts w:asciiTheme="majorHAnsi" w:hAnsiTheme="majorHAnsi" w:cstheme="majorHAnsi"/>
        </w:rPr>
        <w:t>Non-destructive editing</w:t>
      </w:r>
      <w:r w:rsidRPr="00B220B8">
        <w:rPr>
          <w:rFonts w:asciiTheme="majorHAnsi" w:hAnsiTheme="majorHAnsi" w:cstheme="majorHAnsi"/>
        </w:rPr>
        <w:t xml:space="preserve"> means editing </w:t>
      </w:r>
      <w:r w:rsidRPr="00B220B8">
        <w:rPr>
          <w:rStyle w:val="Strong"/>
          <w:rFonts w:asciiTheme="majorHAnsi" w:hAnsiTheme="majorHAnsi" w:cstheme="majorHAnsi"/>
        </w:rPr>
        <w:t>without damaging</w:t>
      </w:r>
      <w:r w:rsidRPr="00B220B8">
        <w:rPr>
          <w:rFonts w:asciiTheme="majorHAnsi" w:hAnsiTheme="majorHAnsi" w:cstheme="majorHAnsi"/>
        </w:rPr>
        <w:t xml:space="preserve"> the original image.</w:t>
      </w:r>
      <w:r w:rsidRPr="00B220B8">
        <w:rPr>
          <w:rFonts w:asciiTheme="majorHAnsi" w:hAnsiTheme="majorHAnsi" w:cstheme="majorHAnsi"/>
        </w:rPr>
        <w:br/>
        <w:t>This is done by using:</w:t>
      </w:r>
    </w:p>
    <w:p w14:paraId="6C932DD9" w14:textId="77777777" w:rsidR="00B220B8" w:rsidRPr="00B220B8" w:rsidRDefault="00B220B8" w:rsidP="00B220B8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Theme="majorHAnsi" w:hAnsiTheme="majorHAnsi" w:cstheme="majorHAnsi"/>
        </w:rPr>
      </w:pPr>
      <w:r w:rsidRPr="00B220B8">
        <w:rPr>
          <w:rFonts w:asciiTheme="majorHAnsi" w:hAnsiTheme="majorHAnsi" w:cstheme="majorHAnsi"/>
        </w:rPr>
        <w:t>Layers (instead of editing directly)</w:t>
      </w:r>
    </w:p>
    <w:p w14:paraId="6552DF62" w14:textId="77777777" w:rsidR="00B220B8" w:rsidRPr="00B220B8" w:rsidRDefault="00B220B8" w:rsidP="00B220B8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Theme="majorHAnsi" w:hAnsiTheme="majorHAnsi" w:cstheme="majorHAnsi"/>
        </w:rPr>
      </w:pPr>
      <w:r w:rsidRPr="00B220B8">
        <w:rPr>
          <w:rFonts w:asciiTheme="majorHAnsi" w:hAnsiTheme="majorHAnsi" w:cstheme="majorHAnsi"/>
        </w:rPr>
        <w:lastRenderedPageBreak/>
        <w:t>Adjustment layers (effects applied on top)</w:t>
      </w:r>
    </w:p>
    <w:p w14:paraId="0A4327B2" w14:textId="617D6D2C" w:rsidR="00BC6606" w:rsidRPr="00CB5E32" w:rsidRDefault="00B220B8" w:rsidP="00BC6606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Theme="majorHAnsi" w:hAnsiTheme="majorHAnsi" w:cstheme="majorHAnsi"/>
        </w:rPr>
      </w:pPr>
      <w:r w:rsidRPr="00B220B8">
        <w:rPr>
          <w:rFonts w:asciiTheme="majorHAnsi" w:hAnsiTheme="majorHAnsi" w:cstheme="majorHAnsi"/>
        </w:rPr>
        <w:t>Masks (to control where the changes happen)</w:t>
      </w:r>
    </w:p>
    <w:p w14:paraId="6F8ED78F" w14:textId="77777777" w:rsidR="00CB5E32" w:rsidRDefault="00CB5E32" w:rsidP="00BC6606">
      <w:pPr>
        <w:spacing w:before="100" w:beforeAutospacing="1" w:after="100" w:afterAutospacing="1" w:line="240" w:lineRule="auto"/>
        <w:rPr>
          <w:rFonts w:asciiTheme="majorHAnsi" w:hAnsiTheme="majorHAnsi" w:cstheme="majorHAnsi"/>
          <w:b/>
          <w:bCs/>
        </w:rPr>
      </w:pPr>
    </w:p>
    <w:p w14:paraId="5088DA3D" w14:textId="3A5BD1DD" w:rsidR="00BC6606" w:rsidRPr="00BC6606" w:rsidRDefault="00BC6606" w:rsidP="00BC6606">
      <w:pPr>
        <w:spacing w:before="100" w:beforeAutospacing="1" w:after="100" w:afterAutospacing="1" w:line="240" w:lineRule="auto"/>
        <w:rPr>
          <w:rFonts w:asciiTheme="majorHAnsi" w:hAnsiTheme="majorHAnsi" w:cstheme="majorHAnsi"/>
          <w:b/>
          <w:bCs/>
        </w:rPr>
      </w:pPr>
      <w:r w:rsidRPr="00BC6606">
        <w:rPr>
          <w:rFonts w:asciiTheme="majorHAnsi" w:hAnsiTheme="majorHAnsi" w:cstheme="majorHAnsi"/>
          <w:b/>
          <w:bCs/>
        </w:rPr>
        <w:t>Photoshop UI and Icons:</w:t>
      </w:r>
    </w:p>
    <w:tbl>
      <w:tblPr>
        <w:tblStyle w:val="TableGrid"/>
        <w:tblpPr w:leftFromText="180" w:rightFromText="180" w:vertAnchor="text" w:horzAnchor="margin" w:tblpXSpec="center" w:tblpY="297"/>
        <w:tblW w:w="10201" w:type="dxa"/>
        <w:tblLook w:val="04A0" w:firstRow="1" w:lastRow="0" w:firstColumn="1" w:lastColumn="0" w:noHBand="0" w:noVBand="1"/>
      </w:tblPr>
      <w:tblGrid>
        <w:gridCol w:w="1176"/>
        <w:gridCol w:w="440"/>
        <w:gridCol w:w="2764"/>
        <w:gridCol w:w="1051"/>
        <w:gridCol w:w="4770"/>
      </w:tblGrid>
      <w:tr w:rsidR="0054794E" w:rsidRPr="0054794E" w14:paraId="26926DAB" w14:textId="77777777" w:rsidTr="0054794E">
        <w:tc>
          <w:tcPr>
            <w:tcW w:w="0" w:type="auto"/>
            <w:vMerge w:val="restart"/>
          </w:tcPr>
          <w:p w14:paraId="2A10B0E2" w14:textId="77777777" w:rsidR="0054794E" w:rsidRPr="0054794E" w:rsidRDefault="0054794E" w:rsidP="0054794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</w:pPr>
            <w:r>
              <w:rPr>
                <w:rFonts w:asciiTheme="majorHAnsi" w:eastAsia="Times New Roman" w:hAnsiTheme="majorHAnsi" w:cstheme="majorHAnsi"/>
                <w:b/>
                <w:bCs/>
                <w:noProof/>
                <w:lang w:val="en-GB" w:eastAsia="en-GB"/>
              </w:rPr>
              <w:drawing>
                <wp:inline distT="0" distB="0" distL="0" distR="0" wp14:anchorId="5E578C20" wp14:editId="5FA79D09">
                  <wp:extent cx="609600" cy="6315075"/>
                  <wp:effectExtent l="0" t="0" r="0" b="9525"/>
                  <wp:docPr id="575070174" name="Picture 575070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559838" name="Picture 187559838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9600" cy="6315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hideMark/>
          </w:tcPr>
          <w:p w14:paraId="5D5EA864" w14:textId="77777777" w:rsidR="0054794E" w:rsidRPr="0054794E" w:rsidRDefault="0054794E" w:rsidP="0054794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#</w:t>
            </w:r>
          </w:p>
        </w:tc>
        <w:tc>
          <w:tcPr>
            <w:tcW w:w="0" w:type="auto"/>
            <w:hideMark/>
          </w:tcPr>
          <w:p w14:paraId="136ED973" w14:textId="77777777" w:rsidR="0054794E" w:rsidRPr="0054794E" w:rsidRDefault="0054794E" w:rsidP="0054794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Tool Name</w:t>
            </w:r>
          </w:p>
        </w:tc>
        <w:tc>
          <w:tcPr>
            <w:tcW w:w="0" w:type="auto"/>
            <w:hideMark/>
          </w:tcPr>
          <w:p w14:paraId="1E98D171" w14:textId="77777777" w:rsidR="0054794E" w:rsidRPr="0054794E" w:rsidRDefault="0054794E" w:rsidP="0054794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Shortcut</w:t>
            </w:r>
          </w:p>
        </w:tc>
        <w:tc>
          <w:tcPr>
            <w:tcW w:w="4770" w:type="dxa"/>
            <w:hideMark/>
          </w:tcPr>
          <w:p w14:paraId="67A7AC86" w14:textId="77777777" w:rsidR="0054794E" w:rsidRPr="0054794E" w:rsidRDefault="0054794E" w:rsidP="0054794E">
            <w:pPr>
              <w:jc w:val="center"/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What It Does</w:t>
            </w:r>
          </w:p>
        </w:tc>
      </w:tr>
      <w:tr w:rsidR="0054794E" w:rsidRPr="0054794E" w14:paraId="6B2C05B8" w14:textId="77777777" w:rsidTr="0054794E">
        <w:tc>
          <w:tcPr>
            <w:tcW w:w="0" w:type="auto"/>
            <w:vMerge/>
          </w:tcPr>
          <w:p w14:paraId="5A85FC8E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</w:p>
        </w:tc>
        <w:tc>
          <w:tcPr>
            <w:tcW w:w="0" w:type="auto"/>
            <w:hideMark/>
          </w:tcPr>
          <w:p w14:paraId="6136BFB5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1</w:t>
            </w:r>
          </w:p>
        </w:tc>
        <w:tc>
          <w:tcPr>
            <w:tcW w:w="0" w:type="auto"/>
            <w:hideMark/>
          </w:tcPr>
          <w:p w14:paraId="0C6560B8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Move Tool</w:t>
            </w:r>
          </w:p>
        </w:tc>
        <w:tc>
          <w:tcPr>
            <w:tcW w:w="0" w:type="auto"/>
            <w:hideMark/>
          </w:tcPr>
          <w:p w14:paraId="283C1DC8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V</w:t>
            </w:r>
          </w:p>
        </w:tc>
        <w:tc>
          <w:tcPr>
            <w:tcW w:w="4770" w:type="dxa"/>
            <w:hideMark/>
          </w:tcPr>
          <w:p w14:paraId="254F3835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Moves layers, images, or selections</w:t>
            </w:r>
          </w:p>
        </w:tc>
      </w:tr>
      <w:tr w:rsidR="0054794E" w:rsidRPr="0054794E" w14:paraId="709967C7" w14:textId="77777777" w:rsidTr="0054794E">
        <w:tc>
          <w:tcPr>
            <w:tcW w:w="0" w:type="auto"/>
            <w:vMerge/>
          </w:tcPr>
          <w:p w14:paraId="12E45417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</w:p>
        </w:tc>
        <w:tc>
          <w:tcPr>
            <w:tcW w:w="0" w:type="auto"/>
            <w:hideMark/>
          </w:tcPr>
          <w:p w14:paraId="5C7AADBA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2</w:t>
            </w:r>
          </w:p>
        </w:tc>
        <w:tc>
          <w:tcPr>
            <w:tcW w:w="0" w:type="auto"/>
            <w:hideMark/>
          </w:tcPr>
          <w:p w14:paraId="69679B53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Marquee Tool</w:t>
            </w:r>
          </w:p>
        </w:tc>
        <w:tc>
          <w:tcPr>
            <w:tcW w:w="0" w:type="auto"/>
            <w:hideMark/>
          </w:tcPr>
          <w:p w14:paraId="46BEA86D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M</w:t>
            </w:r>
          </w:p>
        </w:tc>
        <w:tc>
          <w:tcPr>
            <w:tcW w:w="4770" w:type="dxa"/>
            <w:hideMark/>
          </w:tcPr>
          <w:p w14:paraId="1B503F4F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Makes rectangular or elliptical selections</w:t>
            </w:r>
          </w:p>
        </w:tc>
      </w:tr>
      <w:tr w:rsidR="0054794E" w:rsidRPr="0054794E" w14:paraId="574FE542" w14:textId="77777777" w:rsidTr="0054794E">
        <w:tc>
          <w:tcPr>
            <w:tcW w:w="0" w:type="auto"/>
            <w:vMerge/>
          </w:tcPr>
          <w:p w14:paraId="482F3255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</w:p>
        </w:tc>
        <w:tc>
          <w:tcPr>
            <w:tcW w:w="0" w:type="auto"/>
            <w:hideMark/>
          </w:tcPr>
          <w:p w14:paraId="55AAB63A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3</w:t>
            </w:r>
          </w:p>
        </w:tc>
        <w:tc>
          <w:tcPr>
            <w:tcW w:w="0" w:type="auto"/>
            <w:hideMark/>
          </w:tcPr>
          <w:p w14:paraId="111DB6A0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Lasso Tool</w:t>
            </w:r>
          </w:p>
        </w:tc>
        <w:tc>
          <w:tcPr>
            <w:tcW w:w="0" w:type="auto"/>
            <w:hideMark/>
          </w:tcPr>
          <w:p w14:paraId="3BF3CCA6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L</w:t>
            </w:r>
          </w:p>
        </w:tc>
        <w:tc>
          <w:tcPr>
            <w:tcW w:w="4770" w:type="dxa"/>
            <w:hideMark/>
          </w:tcPr>
          <w:p w14:paraId="12FEE2CF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Freehand selection tool for tracing around objects</w:t>
            </w:r>
          </w:p>
        </w:tc>
      </w:tr>
      <w:tr w:rsidR="0054794E" w:rsidRPr="0054794E" w14:paraId="19C65173" w14:textId="77777777" w:rsidTr="0054794E">
        <w:tc>
          <w:tcPr>
            <w:tcW w:w="0" w:type="auto"/>
            <w:vMerge/>
          </w:tcPr>
          <w:p w14:paraId="2F1AE873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</w:p>
        </w:tc>
        <w:tc>
          <w:tcPr>
            <w:tcW w:w="0" w:type="auto"/>
            <w:hideMark/>
          </w:tcPr>
          <w:p w14:paraId="36544497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4</w:t>
            </w:r>
          </w:p>
        </w:tc>
        <w:tc>
          <w:tcPr>
            <w:tcW w:w="0" w:type="auto"/>
            <w:hideMark/>
          </w:tcPr>
          <w:p w14:paraId="59D83344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Quick Selection Tool / Magic Wand</w:t>
            </w:r>
          </w:p>
        </w:tc>
        <w:tc>
          <w:tcPr>
            <w:tcW w:w="0" w:type="auto"/>
            <w:hideMark/>
          </w:tcPr>
          <w:p w14:paraId="56338C72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W</w:t>
            </w:r>
          </w:p>
        </w:tc>
        <w:tc>
          <w:tcPr>
            <w:tcW w:w="4770" w:type="dxa"/>
            <w:hideMark/>
          </w:tcPr>
          <w:p w14:paraId="129FDBF7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Selects areas based on colour or tone similarity</w:t>
            </w:r>
          </w:p>
        </w:tc>
      </w:tr>
      <w:tr w:rsidR="0054794E" w:rsidRPr="0054794E" w14:paraId="79795E5E" w14:textId="77777777" w:rsidTr="0054794E">
        <w:tc>
          <w:tcPr>
            <w:tcW w:w="0" w:type="auto"/>
            <w:vMerge/>
          </w:tcPr>
          <w:p w14:paraId="682F5D86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</w:p>
        </w:tc>
        <w:tc>
          <w:tcPr>
            <w:tcW w:w="0" w:type="auto"/>
            <w:hideMark/>
          </w:tcPr>
          <w:p w14:paraId="7C23D915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5</w:t>
            </w:r>
          </w:p>
        </w:tc>
        <w:tc>
          <w:tcPr>
            <w:tcW w:w="0" w:type="auto"/>
            <w:hideMark/>
          </w:tcPr>
          <w:p w14:paraId="064C010E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Crop Tool</w:t>
            </w:r>
          </w:p>
        </w:tc>
        <w:tc>
          <w:tcPr>
            <w:tcW w:w="0" w:type="auto"/>
            <w:hideMark/>
          </w:tcPr>
          <w:p w14:paraId="2CD12478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C</w:t>
            </w:r>
          </w:p>
        </w:tc>
        <w:tc>
          <w:tcPr>
            <w:tcW w:w="4770" w:type="dxa"/>
            <w:hideMark/>
          </w:tcPr>
          <w:p w14:paraId="6E70D3C7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Trims or resizes the image canvas</w:t>
            </w:r>
          </w:p>
        </w:tc>
      </w:tr>
      <w:tr w:rsidR="0054794E" w:rsidRPr="0054794E" w14:paraId="521457E1" w14:textId="77777777" w:rsidTr="0054794E">
        <w:tc>
          <w:tcPr>
            <w:tcW w:w="0" w:type="auto"/>
            <w:vMerge/>
          </w:tcPr>
          <w:p w14:paraId="40263DB3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</w:p>
        </w:tc>
        <w:tc>
          <w:tcPr>
            <w:tcW w:w="0" w:type="auto"/>
            <w:hideMark/>
          </w:tcPr>
          <w:p w14:paraId="1619D81E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6</w:t>
            </w:r>
          </w:p>
        </w:tc>
        <w:tc>
          <w:tcPr>
            <w:tcW w:w="0" w:type="auto"/>
            <w:hideMark/>
          </w:tcPr>
          <w:p w14:paraId="7884B370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Slice Tool</w:t>
            </w:r>
          </w:p>
        </w:tc>
        <w:tc>
          <w:tcPr>
            <w:tcW w:w="0" w:type="auto"/>
            <w:hideMark/>
          </w:tcPr>
          <w:p w14:paraId="15E4C6E7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K</w:t>
            </w:r>
          </w:p>
        </w:tc>
        <w:tc>
          <w:tcPr>
            <w:tcW w:w="4770" w:type="dxa"/>
            <w:hideMark/>
          </w:tcPr>
          <w:p w14:paraId="04AF3F19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Used for dividing an image for web use (rarely used in schools)</w:t>
            </w:r>
          </w:p>
        </w:tc>
      </w:tr>
      <w:tr w:rsidR="0054794E" w:rsidRPr="0054794E" w14:paraId="042797BF" w14:textId="77777777" w:rsidTr="0054794E">
        <w:tc>
          <w:tcPr>
            <w:tcW w:w="0" w:type="auto"/>
            <w:vMerge/>
          </w:tcPr>
          <w:p w14:paraId="717C3C9C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</w:p>
        </w:tc>
        <w:tc>
          <w:tcPr>
            <w:tcW w:w="0" w:type="auto"/>
            <w:hideMark/>
          </w:tcPr>
          <w:p w14:paraId="462E1FC3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7</w:t>
            </w:r>
          </w:p>
        </w:tc>
        <w:tc>
          <w:tcPr>
            <w:tcW w:w="0" w:type="auto"/>
            <w:hideMark/>
          </w:tcPr>
          <w:p w14:paraId="728555AD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Eyedropper Tool</w:t>
            </w:r>
          </w:p>
        </w:tc>
        <w:tc>
          <w:tcPr>
            <w:tcW w:w="0" w:type="auto"/>
            <w:hideMark/>
          </w:tcPr>
          <w:p w14:paraId="0034C5E3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I</w:t>
            </w:r>
          </w:p>
        </w:tc>
        <w:tc>
          <w:tcPr>
            <w:tcW w:w="4770" w:type="dxa"/>
            <w:hideMark/>
          </w:tcPr>
          <w:p w14:paraId="039848A5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Picks a colour from the image to use as your foreground colour</w:t>
            </w:r>
          </w:p>
        </w:tc>
      </w:tr>
      <w:tr w:rsidR="0054794E" w:rsidRPr="0054794E" w14:paraId="55E19D51" w14:textId="77777777" w:rsidTr="0054794E">
        <w:tc>
          <w:tcPr>
            <w:tcW w:w="0" w:type="auto"/>
            <w:vMerge/>
          </w:tcPr>
          <w:p w14:paraId="7DF525E7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</w:p>
        </w:tc>
        <w:tc>
          <w:tcPr>
            <w:tcW w:w="0" w:type="auto"/>
            <w:hideMark/>
          </w:tcPr>
          <w:p w14:paraId="40BC0CB1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8</w:t>
            </w:r>
          </w:p>
        </w:tc>
        <w:tc>
          <w:tcPr>
            <w:tcW w:w="0" w:type="auto"/>
            <w:hideMark/>
          </w:tcPr>
          <w:p w14:paraId="093FAC42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Spot Healing Brush Tool</w:t>
            </w:r>
          </w:p>
        </w:tc>
        <w:tc>
          <w:tcPr>
            <w:tcW w:w="0" w:type="auto"/>
            <w:hideMark/>
          </w:tcPr>
          <w:p w14:paraId="6AC01E2A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J</w:t>
            </w:r>
          </w:p>
        </w:tc>
        <w:tc>
          <w:tcPr>
            <w:tcW w:w="4770" w:type="dxa"/>
            <w:hideMark/>
          </w:tcPr>
          <w:p w14:paraId="67522851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Removes blemishes and small marks by blending with nearby pixels</w:t>
            </w:r>
          </w:p>
        </w:tc>
      </w:tr>
      <w:tr w:rsidR="0054794E" w:rsidRPr="0054794E" w14:paraId="0C793D8C" w14:textId="77777777" w:rsidTr="0054794E">
        <w:tc>
          <w:tcPr>
            <w:tcW w:w="0" w:type="auto"/>
            <w:vMerge/>
          </w:tcPr>
          <w:p w14:paraId="4B5D09DC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</w:p>
        </w:tc>
        <w:tc>
          <w:tcPr>
            <w:tcW w:w="0" w:type="auto"/>
            <w:hideMark/>
          </w:tcPr>
          <w:p w14:paraId="4B502A2B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9</w:t>
            </w:r>
          </w:p>
        </w:tc>
        <w:tc>
          <w:tcPr>
            <w:tcW w:w="0" w:type="auto"/>
            <w:hideMark/>
          </w:tcPr>
          <w:p w14:paraId="5D6E8704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Brush Tool</w:t>
            </w:r>
          </w:p>
        </w:tc>
        <w:tc>
          <w:tcPr>
            <w:tcW w:w="0" w:type="auto"/>
            <w:hideMark/>
          </w:tcPr>
          <w:p w14:paraId="743E84A8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B</w:t>
            </w:r>
          </w:p>
        </w:tc>
        <w:tc>
          <w:tcPr>
            <w:tcW w:w="4770" w:type="dxa"/>
            <w:hideMark/>
          </w:tcPr>
          <w:p w14:paraId="1D7429ED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Paints on the canvas or mask with customisable size and softness</w:t>
            </w:r>
          </w:p>
        </w:tc>
      </w:tr>
      <w:tr w:rsidR="0054794E" w:rsidRPr="0054794E" w14:paraId="52E78690" w14:textId="77777777" w:rsidTr="0054794E">
        <w:tc>
          <w:tcPr>
            <w:tcW w:w="0" w:type="auto"/>
            <w:vMerge/>
          </w:tcPr>
          <w:p w14:paraId="223ACC2C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</w:p>
        </w:tc>
        <w:tc>
          <w:tcPr>
            <w:tcW w:w="0" w:type="auto"/>
            <w:hideMark/>
          </w:tcPr>
          <w:p w14:paraId="44B7832F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10</w:t>
            </w:r>
          </w:p>
        </w:tc>
        <w:tc>
          <w:tcPr>
            <w:tcW w:w="0" w:type="auto"/>
            <w:hideMark/>
          </w:tcPr>
          <w:p w14:paraId="4F307BB0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Clone Stamp Tool</w:t>
            </w:r>
          </w:p>
        </w:tc>
        <w:tc>
          <w:tcPr>
            <w:tcW w:w="0" w:type="auto"/>
            <w:hideMark/>
          </w:tcPr>
          <w:p w14:paraId="1205F212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S</w:t>
            </w:r>
          </w:p>
        </w:tc>
        <w:tc>
          <w:tcPr>
            <w:tcW w:w="4770" w:type="dxa"/>
            <w:hideMark/>
          </w:tcPr>
          <w:p w14:paraId="09245BEF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Copies pixels from one area to another — used for duplicating or retouching</w:t>
            </w:r>
          </w:p>
        </w:tc>
      </w:tr>
      <w:tr w:rsidR="0054794E" w:rsidRPr="0054794E" w14:paraId="13586083" w14:textId="77777777" w:rsidTr="0054794E">
        <w:tc>
          <w:tcPr>
            <w:tcW w:w="0" w:type="auto"/>
            <w:vMerge/>
          </w:tcPr>
          <w:p w14:paraId="172218A2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</w:p>
        </w:tc>
        <w:tc>
          <w:tcPr>
            <w:tcW w:w="0" w:type="auto"/>
            <w:hideMark/>
          </w:tcPr>
          <w:p w14:paraId="1217BBEC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11</w:t>
            </w:r>
          </w:p>
        </w:tc>
        <w:tc>
          <w:tcPr>
            <w:tcW w:w="0" w:type="auto"/>
            <w:hideMark/>
          </w:tcPr>
          <w:p w14:paraId="339101A3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History Brush Tool</w:t>
            </w:r>
          </w:p>
        </w:tc>
        <w:tc>
          <w:tcPr>
            <w:tcW w:w="0" w:type="auto"/>
            <w:hideMark/>
          </w:tcPr>
          <w:p w14:paraId="5CF886D5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Y</w:t>
            </w:r>
          </w:p>
        </w:tc>
        <w:tc>
          <w:tcPr>
            <w:tcW w:w="4770" w:type="dxa"/>
            <w:hideMark/>
          </w:tcPr>
          <w:p w14:paraId="45597132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Paints a previous state of the image onto the current version</w:t>
            </w:r>
          </w:p>
        </w:tc>
      </w:tr>
      <w:tr w:rsidR="0054794E" w:rsidRPr="0054794E" w14:paraId="4E2DAC13" w14:textId="77777777" w:rsidTr="0054794E">
        <w:tc>
          <w:tcPr>
            <w:tcW w:w="0" w:type="auto"/>
            <w:vMerge/>
          </w:tcPr>
          <w:p w14:paraId="407B30CC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</w:p>
        </w:tc>
        <w:tc>
          <w:tcPr>
            <w:tcW w:w="0" w:type="auto"/>
            <w:hideMark/>
          </w:tcPr>
          <w:p w14:paraId="510BC638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12</w:t>
            </w:r>
          </w:p>
        </w:tc>
        <w:tc>
          <w:tcPr>
            <w:tcW w:w="0" w:type="auto"/>
            <w:hideMark/>
          </w:tcPr>
          <w:p w14:paraId="4BC03074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Eraser Tool</w:t>
            </w:r>
          </w:p>
        </w:tc>
        <w:tc>
          <w:tcPr>
            <w:tcW w:w="0" w:type="auto"/>
            <w:hideMark/>
          </w:tcPr>
          <w:p w14:paraId="270FB160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E</w:t>
            </w:r>
          </w:p>
        </w:tc>
        <w:tc>
          <w:tcPr>
            <w:tcW w:w="4770" w:type="dxa"/>
            <w:hideMark/>
          </w:tcPr>
          <w:p w14:paraId="2014848C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Erases parts of a layer or mask</w:t>
            </w:r>
          </w:p>
        </w:tc>
      </w:tr>
      <w:tr w:rsidR="0054794E" w:rsidRPr="0054794E" w14:paraId="416556B9" w14:textId="77777777" w:rsidTr="0054794E">
        <w:tc>
          <w:tcPr>
            <w:tcW w:w="0" w:type="auto"/>
            <w:vMerge/>
          </w:tcPr>
          <w:p w14:paraId="492F3E1A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</w:p>
        </w:tc>
        <w:tc>
          <w:tcPr>
            <w:tcW w:w="0" w:type="auto"/>
            <w:hideMark/>
          </w:tcPr>
          <w:p w14:paraId="346E462F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13</w:t>
            </w:r>
          </w:p>
        </w:tc>
        <w:tc>
          <w:tcPr>
            <w:tcW w:w="0" w:type="auto"/>
            <w:hideMark/>
          </w:tcPr>
          <w:p w14:paraId="058751A5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Gradient or Paint Bucket Tool</w:t>
            </w:r>
          </w:p>
        </w:tc>
        <w:tc>
          <w:tcPr>
            <w:tcW w:w="0" w:type="auto"/>
            <w:hideMark/>
          </w:tcPr>
          <w:p w14:paraId="3353CEE1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G</w:t>
            </w:r>
          </w:p>
        </w:tc>
        <w:tc>
          <w:tcPr>
            <w:tcW w:w="4770" w:type="dxa"/>
            <w:hideMark/>
          </w:tcPr>
          <w:p w14:paraId="31346076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Fills areas with a solid colour or gradient</w:t>
            </w:r>
          </w:p>
        </w:tc>
      </w:tr>
      <w:tr w:rsidR="0054794E" w:rsidRPr="0054794E" w14:paraId="32622CDA" w14:textId="77777777" w:rsidTr="0054794E">
        <w:tc>
          <w:tcPr>
            <w:tcW w:w="0" w:type="auto"/>
            <w:vMerge/>
          </w:tcPr>
          <w:p w14:paraId="67BCD876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</w:p>
        </w:tc>
        <w:tc>
          <w:tcPr>
            <w:tcW w:w="0" w:type="auto"/>
            <w:hideMark/>
          </w:tcPr>
          <w:p w14:paraId="52C91E3A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14</w:t>
            </w:r>
          </w:p>
        </w:tc>
        <w:tc>
          <w:tcPr>
            <w:tcW w:w="0" w:type="auto"/>
            <w:hideMark/>
          </w:tcPr>
          <w:p w14:paraId="08997E7A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Blur Tool</w:t>
            </w:r>
          </w:p>
        </w:tc>
        <w:tc>
          <w:tcPr>
            <w:tcW w:w="0" w:type="auto"/>
            <w:hideMark/>
          </w:tcPr>
          <w:p w14:paraId="0395B4EA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No default</w:t>
            </w:r>
          </w:p>
        </w:tc>
        <w:tc>
          <w:tcPr>
            <w:tcW w:w="4770" w:type="dxa"/>
            <w:hideMark/>
          </w:tcPr>
          <w:p w14:paraId="214A1707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Softens hard edges or details</w:t>
            </w:r>
          </w:p>
        </w:tc>
      </w:tr>
      <w:tr w:rsidR="0054794E" w:rsidRPr="0054794E" w14:paraId="438BB0B3" w14:textId="77777777" w:rsidTr="0054794E">
        <w:tc>
          <w:tcPr>
            <w:tcW w:w="0" w:type="auto"/>
            <w:vMerge/>
          </w:tcPr>
          <w:p w14:paraId="7B5F81B5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</w:p>
        </w:tc>
        <w:tc>
          <w:tcPr>
            <w:tcW w:w="0" w:type="auto"/>
            <w:hideMark/>
          </w:tcPr>
          <w:p w14:paraId="19FFE6C8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15</w:t>
            </w:r>
          </w:p>
        </w:tc>
        <w:tc>
          <w:tcPr>
            <w:tcW w:w="0" w:type="auto"/>
            <w:hideMark/>
          </w:tcPr>
          <w:p w14:paraId="09453B09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Dodge Tool</w:t>
            </w:r>
          </w:p>
        </w:tc>
        <w:tc>
          <w:tcPr>
            <w:tcW w:w="0" w:type="auto"/>
            <w:hideMark/>
          </w:tcPr>
          <w:p w14:paraId="3FF67A79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O</w:t>
            </w:r>
          </w:p>
        </w:tc>
        <w:tc>
          <w:tcPr>
            <w:tcW w:w="4770" w:type="dxa"/>
            <w:hideMark/>
          </w:tcPr>
          <w:p w14:paraId="6DC54241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Lightens parts of the image — used for highlights</w:t>
            </w:r>
          </w:p>
        </w:tc>
      </w:tr>
      <w:tr w:rsidR="0054794E" w:rsidRPr="0054794E" w14:paraId="28B37CFC" w14:textId="77777777" w:rsidTr="0054794E">
        <w:tc>
          <w:tcPr>
            <w:tcW w:w="0" w:type="auto"/>
            <w:vMerge/>
          </w:tcPr>
          <w:p w14:paraId="61068AE2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</w:p>
        </w:tc>
        <w:tc>
          <w:tcPr>
            <w:tcW w:w="0" w:type="auto"/>
            <w:hideMark/>
          </w:tcPr>
          <w:p w14:paraId="530AE15C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16</w:t>
            </w:r>
          </w:p>
        </w:tc>
        <w:tc>
          <w:tcPr>
            <w:tcW w:w="0" w:type="auto"/>
            <w:hideMark/>
          </w:tcPr>
          <w:p w14:paraId="6374576B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Pen Tool</w:t>
            </w:r>
          </w:p>
        </w:tc>
        <w:tc>
          <w:tcPr>
            <w:tcW w:w="0" w:type="auto"/>
            <w:hideMark/>
          </w:tcPr>
          <w:p w14:paraId="014A8B47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P</w:t>
            </w:r>
          </w:p>
        </w:tc>
        <w:tc>
          <w:tcPr>
            <w:tcW w:w="4770" w:type="dxa"/>
            <w:hideMark/>
          </w:tcPr>
          <w:p w14:paraId="23CDC962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Creates paths or shapes — used for precise selections or design work</w:t>
            </w:r>
          </w:p>
        </w:tc>
      </w:tr>
      <w:tr w:rsidR="0054794E" w:rsidRPr="0054794E" w14:paraId="1EA49A45" w14:textId="77777777" w:rsidTr="0054794E">
        <w:tc>
          <w:tcPr>
            <w:tcW w:w="0" w:type="auto"/>
            <w:vMerge/>
          </w:tcPr>
          <w:p w14:paraId="08CEA05C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</w:p>
        </w:tc>
        <w:tc>
          <w:tcPr>
            <w:tcW w:w="0" w:type="auto"/>
            <w:hideMark/>
          </w:tcPr>
          <w:p w14:paraId="79EAAC38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17</w:t>
            </w:r>
          </w:p>
        </w:tc>
        <w:tc>
          <w:tcPr>
            <w:tcW w:w="0" w:type="auto"/>
            <w:hideMark/>
          </w:tcPr>
          <w:p w14:paraId="3ADDCAC8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Type Tool</w:t>
            </w:r>
          </w:p>
        </w:tc>
        <w:tc>
          <w:tcPr>
            <w:tcW w:w="0" w:type="auto"/>
            <w:hideMark/>
          </w:tcPr>
          <w:p w14:paraId="69B92236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T</w:t>
            </w:r>
          </w:p>
        </w:tc>
        <w:tc>
          <w:tcPr>
            <w:tcW w:w="4770" w:type="dxa"/>
            <w:hideMark/>
          </w:tcPr>
          <w:p w14:paraId="7E625D5C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Adds text to your image</w:t>
            </w:r>
          </w:p>
        </w:tc>
      </w:tr>
      <w:tr w:rsidR="0054794E" w:rsidRPr="0054794E" w14:paraId="60D22C88" w14:textId="77777777" w:rsidTr="0054794E">
        <w:tc>
          <w:tcPr>
            <w:tcW w:w="0" w:type="auto"/>
            <w:vMerge/>
          </w:tcPr>
          <w:p w14:paraId="2BBF08AF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</w:p>
        </w:tc>
        <w:tc>
          <w:tcPr>
            <w:tcW w:w="0" w:type="auto"/>
            <w:hideMark/>
          </w:tcPr>
          <w:p w14:paraId="5ABCDD37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18</w:t>
            </w:r>
          </w:p>
        </w:tc>
        <w:tc>
          <w:tcPr>
            <w:tcW w:w="0" w:type="auto"/>
            <w:hideMark/>
          </w:tcPr>
          <w:p w14:paraId="1A7F774D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Path/Direct Selection Tool</w:t>
            </w:r>
          </w:p>
        </w:tc>
        <w:tc>
          <w:tcPr>
            <w:tcW w:w="0" w:type="auto"/>
            <w:hideMark/>
          </w:tcPr>
          <w:p w14:paraId="2710832A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A</w:t>
            </w:r>
          </w:p>
        </w:tc>
        <w:tc>
          <w:tcPr>
            <w:tcW w:w="4770" w:type="dxa"/>
            <w:hideMark/>
          </w:tcPr>
          <w:p w14:paraId="3F84B2F5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Selects and moves anchor points on shapes or paths</w:t>
            </w:r>
          </w:p>
        </w:tc>
      </w:tr>
      <w:tr w:rsidR="0054794E" w:rsidRPr="0054794E" w14:paraId="547F8A3E" w14:textId="77777777" w:rsidTr="0054794E">
        <w:tc>
          <w:tcPr>
            <w:tcW w:w="0" w:type="auto"/>
            <w:vMerge/>
          </w:tcPr>
          <w:p w14:paraId="7A033AD7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</w:p>
        </w:tc>
        <w:tc>
          <w:tcPr>
            <w:tcW w:w="0" w:type="auto"/>
            <w:hideMark/>
          </w:tcPr>
          <w:p w14:paraId="68F53759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19</w:t>
            </w:r>
          </w:p>
        </w:tc>
        <w:tc>
          <w:tcPr>
            <w:tcW w:w="0" w:type="auto"/>
            <w:hideMark/>
          </w:tcPr>
          <w:p w14:paraId="22594B3E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Line Tool</w:t>
            </w: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 xml:space="preserve"> (or Shape Tool)</w:t>
            </w:r>
          </w:p>
        </w:tc>
        <w:tc>
          <w:tcPr>
            <w:tcW w:w="0" w:type="auto"/>
            <w:hideMark/>
          </w:tcPr>
          <w:p w14:paraId="56A8514E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U</w:t>
            </w:r>
          </w:p>
        </w:tc>
        <w:tc>
          <w:tcPr>
            <w:tcW w:w="4770" w:type="dxa"/>
            <w:hideMark/>
          </w:tcPr>
          <w:p w14:paraId="1243F7A1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Draws lines or vector shapes</w:t>
            </w:r>
          </w:p>
        </w:tc>
      </w:tr>
      <w:tr w:rsidR="0054794E" w:rsidRPr="0054794E" w14:paraId="60A864A2" w14:textId="77777777" w:rsidTr="0054794E">
        <w:tc>
          <w:tcPr>
            <w:tcW w:w="0" w:type="auto"/>
            <w:vMerge/>
          </w:tcPr>
          <w:p w14:paraId="3BE7538D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</w:p>
        </w:tc>
        <w:tc>
          <w:tcPr>
            <w:tcW w:w="0" w:type="auto"/>
            <w:hideMark/>
          </w:tcPr>
          <w:p w14:paraId="347D18B2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20</w:t>
            </w:r>
          </w:p>
        </w:tc>
        <w:tc>
          <w:tcPr>
            <w:tcW w:w="0" w:type="auto"/>
            <w:hideMark/>
          </w:tcPr>
          <w:p w14:paraId="3E2941A7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Hand Tool</w:t>
            </w:r>
          </w:p>
        </w:tc>
        <w:tc>
          <w:tcPr>
            <w:tcW w:w="0" w:type="auto"/>
            <w:hideMark/>
          </w:tcPr>
          <w:p w14:paraId="4FC8671A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H</w:t>
            </w:r>
          </w:p>
        </w:tc>
        <w:tc>
          <w:tcPr>
            <w:tcW w:w="4770" w:type="dxa"/>
            <w:hideMark/>
          </w:tcPr>
          <w:p w14:paraId="56283C91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Moves the canvas around (doesn’t move the image)</w:t>
            </w:r>
          </w:p>
        </w:tc>
      </w:tr>
      <w:tr w:rsidR="0054794E" w:rsidRPr="0054794E" w14:paraId="30B8FDA2" w14:textId="77777777" w:rsidTr="0054794E">
        <w:tc>
          <w:tcPr>
            <w:tcW w:w="0" w:type="auto"/>
            <w:vMerge/>
          </w:tcPr>
          <w:p w14:paraId="37299283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</w:p>
        </w:tc>
        <w:tc>
          <w:tcPr>
            <w:tcW w:w="0" w:type="auto"/>
            <w:hideMark/>
          </w:tcPr>
          <w:p w14:paraId="50E68880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21</w:t>
            </w:r>
          </w:p>
        </w:tc>
        <w:tc>
          <w:tcPr>
            <w:tcW w:w="0" w:type="auto"/>
            <w:hideMark/>
          </w:tcPr>
          <w:p w14:paraId="370F7955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Zoom Tool</w:t>
            </w:r>
          </w:p>
        </w:tc>
        <w:tc>
          <w:tcPr>
            <w:tcW w:w="0" w:type="auto"/>
            <w:hideMark/>
          </w:tcPr>
          <w:p w14:paraId="67AE7BC2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Z</w:t>
            </w:r>
          </w:p>
        </w:tc>
        <w:tc>
          <w:tcPr>
            <w:tcW w:w="4770" w:type="dxa"/>
            <w:hideMark/>
          </w:tcPr>
          <w:p w14:paraId="2BCE9F10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Zooms in or out on the canvas</w:t>
            </w:r>
          </w:p>
        </w:tc>
      </w:tr>
      <w:tr w:rsidR="0054794E" w:rsidRPr="0054794E" w14:paraId="7E60B047" w14:textId="77777777" w:rsidTr="0054794E">
        <w:tc>
          <w:tcPr>
            <w:tcW w:w="0" w:type="auto"/>
            <w:vMerge/>
          </w:tcPr>
          <w:p w14:paraId="43E6FB01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</w:p>
        </w:tc>
        <w:tc>
          <w:tcPr>
            <w:tcW w:w="0" w:type="auto"/>
            <w:hideMark/>
          </w:tcPr>
          <w:p w14:paraId="0F383653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22</w:t>
            </w:r>
          </w:p>
        </w:tc>
        <w:tc>
          <w:tcPr>
            <w:tcW w:w="0" w:type="auto"/>
            <w:hideMark/>
          </w:tcPr>
          <w:p w14:paraId="7A88C346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b/>
                <w:bCs/>
                <w:lang w:val="en-GB" w:eastAsia="en-GB"/>
              </w:rPr>
              <w:t>Foreground/Background Colour</w:t>
            </w:r>
          </w:p>
        </w:tc>
        <w:tc>
          <w:tcPr>
            <w:tcW w:w="0" w:type="auto"/>
            <w:hideMark/>
          </w:tcPr>
          <w:p w14:paraId="6BB84C50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D (reset)</w:t>
            </w:r>
          </w:p>
        </w:tc>
        <w:tc>
          <w:tcPr>
            <w:tcW w:w="4770" w:type="dxa"/>
            <w:hideMark/>
          </w:tcPr>
          <w:p w14:paraId="18548AE2" w14:textId="77777777" w:rsidR="0054794E" w:rsidRPr="0054794E" w:rsidRDefault="0054794E" w:rsidP="0054794E">
            <w:pPr>
              <w:rPr>
                <w:rFonts w:asciiTheme="majorHAnsi" w:eastAsia="Times New Roman" w:hAnsiTheme="majorHAnsi" w:cstheme="majorHAnsi"/>
                <w:lang w:val="en-GB" w:eastAsia="en-GB"/>
              </w:rPr>
            </w:pPr>
            <w:r w:rsidRPr="0054794E">
              <w:rPr>
                <w:rFonts w:asciiTheme="majorHAnsi" w:eastAsia="Times New Roman" w:hAnsiTheme="majorHAnsi" w:cstheme="majorHAnsi"/>
                <w:lang w:val="en-GB" w:eastAsia="en-GB"/>
              </w:rPr>
              <w:t>Shows and switches between your active colours</w:t>
            </w:r>
          </w:p>
        </w:tc>
      </w:tr>
    </w:tbl>
    <w:p w14:paraId="0983C0FC" w14:textId="21B8F787" w:rsidR="0054794E" w:rsidRDefault="0054794E" w:rsidP="00636E0C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bCs/>
          <w:lang w:val="en-GB" w:eastAsia="en-GB"/>
        </w:rPr>
      </w:pPr>
    </w:p>
    <w:p w14:paraId="01222526" w14:textId="205C57D5" w:rsidR="001769BA" w:rsidRPr="00F137D7" w:rsidRDefault="001769BA" w:rsidP="001769BA">
      <w:pPr>
        <w:rPr>
          <w:rFonts w:asciiTheme="majorHAnsi" w:hAnsiTheme="majorHAnsi" w:cstheme="majorHAnsi"/>
          <w:b/>
          <w:bCs/>
          <w:color w:val="00B050"/>
        </w:rPr>
      </w:pPr>
      <w:r w:rsidRPr="00CB5E32">
        <w:rPr>
          <w:rFonts w:asciiTheme="majorHAnsi" w:hAnsiTheme="majorHAnsi" w:cstheme="majorHAnsi"/>
          <w:b/>
          <w:bCs/>
          <w:color w:val="FF0000"/>
        </w:rPr>
        <w:lastRenderedPageBreak/>
        <w:t xml:space="preserve">Activity </w:t>
      </w:r>
      <w:r w:rsidR="00CB5E32" w:rsidRPr="00CB5E32">
        <w:rPr>
          <w:rFonts w:asciiTheme="majorHAnsi" w:hAnsiTheme="majorHAnsi" w:cstheme="majorHAnsi"/>
          <w:b/>
          <w:bCs/>
          <w:color w:val="FF0000"/>
        </w:rPr>
        <w:t>(Complete this in RED)</w:t>
      </w:r>
      <w:r w:rsidRPr="00F137D7">
        <w:rPr>
          <w:rFonts w:asciiTheme="majorHAnsi" w:hAnsiTheme="majorHAnsi" w:cstheme="majorHAnsi"/>
          <w:b/>
          <w:bCs/>
          <w:color w:val="00B050"/>
        </w:rPr>
        <w:br/>
        <w:t xml:space="preserve">Using the website: </w:t>
      </w:r>
      <w:hyperlink r:id="rId50" w:history="1">
        <w:r w:rsidRPr="00F137D7">
          <w:rPr>
            <w:rStyle w:val="Hyperlink"/>
            <w:color w:val="00B050"/>
          </w:rPr>
          <w:t>Online Python - IDE, Editor, Compiler, Interpreter</w:t>
        </w:r>
      </w:hyperlink>
      <w:r w:rsidRPr="00F137D7">
        <w:rPr>
          <w:color w:val="00B050"/>
        </w:rPr>
        <w:t xml:space="preserve"> complete the tasks below and evidence this with screenshots.</w:t>
      </w:r>
    </w:p>
    <w:p w14:paraId="6E1F67A0" w14:textId="09FE2D51" w:rsidR="000B7B18" w:rsidRPr="00F137D7" w:rsidRDefault="001769BA" w:rsidP="000B7B18">
      <w:pPr>
        <w:spacing w:before="100" w:beforeAutospacing="1" w:after="100" w:afterAutospacing="1" w:line="240" w:lineRule="auto"/>
        <w:rPr>
          <w:color w:val="00B050"/>
        </w:rPr>
      </w:pP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 xml:space="preserve">Task 1:  </w:t>
      </w:r>
      <w:r w:rsidR="000B7B18" w:rsidRPr="00F137D7">
        <w:rPr>
          <w:rFonts w:asciiTheme="majorHAnsi" w:hAnsiTheme="majorHAnsi" w:cstheme="majorHAnsi"/>
          <w:color w:val="00B050"/>
        </w:rPr>
        <w:t xml:space="preserve">You are editing a car advert. The client wants the red car to appear blue but isn’t sure exactly what shade they want yet. They’d like you to show a version that they can </w:t>
      </w:r>
      <w:r w:rsidR="000B7B18" w:rsidRPr="00F137D7">
        <w:rPr>
          <w:rStyle w:val="Strong"/>
          <w:rFonts w:asciiTheme="majorHAnsi" w:hAnsiTheme="majorHAnsi" w:cstheme="majorHAnsi"/>
          <w:color w:val="00B050"/>
        </w:rPr>
        <w:t>adjust later without starting over</w:t>
      </w:r>
      <w:r w:rsidR="000B7B18" w:rsidRPr="00F137D7">
        <w:rPr>
          <w:rFonts w:asciiTheme="majorHAnsi" w:hAnsiTheme="majorHAnsi" w:cstheme="majorHAnsi"/>
          <w:color w:val="00B050"/>
        </w:rPr>
        <w:t>.</w:t>
      </w:r>
    </w:p>
    <w:p w14:paraId="5BECC3C8" w14:textId="33D9EA38" w:rsidR="001769BA" w:rsidRPr="00F137D7" w:rsidRDefault="001769BA" w:rsidP="000B7B18">
      <w:pPr>
        <w:spacing w:before="100" w:beforeAutospacing="1" w:after="100" w:afterAutospacing="1" w:line="240" w:lineRule="auto"/>
        <w:rPr>
          <w:rFonts w:asciiTheme="majorHAnsi" w:hAnsiTheme="majorHAnsi" w:cstheme="majorHAnsi"/>
          <w:color w:val="00B050"/>
        </w:rPr>
      </w:pPr>
      <w:r w:rsidRPr="00F137D7">
        <w:rPr>
          <w:rFonts w:asciiTheme="majorHAnsi" w:hAnsiTheme="majorHAnsi" w:cstheme="majorHAnsi"/>
          <w:color w:val="00B050"/>
        </w:rPr>
        <w:t xml:space="preserve">What tool(s) and process would you use to </w:t>
      </w:r>
      <w:r w:rsidRPr="00F137D7">
        <w:rPr>
          <w:rStyle w:val="Strong"/>
          <w:rFonts w:asciiTheme="majorHAnsi" w:hAnsiTheme="majorHAnsi" w:cstheme="majorHAnsi"/>
          <w:color w:val="00B050"/>
        </w:rPr>
        <w:t xml:space="preserve">change the </w:t>
      </w:r>
      <w:proofErr w:type="spellStart"/>
      <w:r w:rsidRPr="00F137D7">
        <w:rPr>
          <w:rStyle w:val="Strong"/>
          <w:rFonts w:asciiTheme="majorHAnsi" w:hAnsiTheme="majorHAnsi" w:cstheme="majorHAnsi"/>
          <w:color w:val="00B050"/>
        </w:rPr>
        <w:t>colour</w:t>
      </w:r>
      <w:proofErr w:type="spellEnd"/>
      <w:r w:rsidRPr="00F137D7">
        <w:rPr>
          <w:rFonts w:asciiTheme="majorHAnsi" w:hAnsiTheme="majorHAnsi" w:cstheme="majorHAnsi"/>
          <w:color w:val="00B050"/>
        </w:rPr>
        <w:t xml:space="preserve"> of the car </w:t>
      </w:r>
      <w:r w:rsidRPr="00F137D7">
        <w:rPr>
          <w:rStyle w:val="Strong"/>
          <w:rFonts w:asciiTheme="majorHAnsi" w:hAnsiTheme="majorHAnsi" w:cstheme="majorHAnsi"/>
          <w:color w:val="00B050"/>
        </w:rPr>
        <w:t>without damaging the original image</w:t>
      </w:r>
      <w:r w:rsidRPr="00F137D7">
        <w:rPr>
          <w:rFonts w:asciiTheme="majorHAnsi" w:hAnsiTheme="majorHAnsi" w:cstheme="majorHAnsi"/>
          <w:color w:val="00B050"/>
        </w:rPr>
        <w:t>?</w:t>
      </w:r>
    </w:p>
    <w:p w14:paraId="251FC67F" w14:textId="47D4317F" w:rsidR="001769BA" w:rsidRPr="00F137D7" w:rsidRDefault="001769BA" w:rsidP="001769BA">
      <w:pPr>
        <w:spacing w:before="100" w:beforeAutospacing="1" w:after="100" w:afterAutospacing="1"/>
        <w:rPr>
          <w:rStyle w:val="Emphasis"/>
          <w:rFonts w:asciiTheme="majorHAnsi" w:hAnsiTheme="majorHAnsi" w:cstheme="majorHAnsi"/>
          <w:color w:val="00B050"/>
        </w:rPr>
      </w:pPr>
      <w:r w:rsidRPr="00F137D7">
        <w:rPr>
          <w:rStyle w:val="Emphasis"/>
          <w:rFonts w:asciiTheme="majorHAnsi" w:hAnsiTheme="majorHAnsi" w:cstheme="majorHAnsi"/>
          <w:color w:val="00B050"/>
        </w:rPr>
        <w:t>Hint: Think about non-destructive tools like adjustment layers and selection tools.</w:t>
      </w:r>
    </w:p>
    <w:p w14:paraId="4BE67629" w14:textId="17DA5DDC" w:rsidR="00A107C1" w:rsidRPr="00A76060" w:rsidRDefault="00A107C1" w:rsidP="001769BA">
      <w:pPr>
        <w:spacing w:before="100" w:beforeAutospacing="1" w:after="100" w:afterAutospacing="1"/>
        <w:rPr>
          <w:color w:val="FF0000"/>
        </w:rPr>
      </w:pPr>
      <w:r w:rsidRPr="00A76060">
        <w:rPr>
          <w:rStyle w:val="Emphasis"/>
          <w:i w:val="0"/>
          <w:iCs w:val="0"/>
          <w:color w:val="FF0000"/>
        </w:rPr>
        <w:t>__________________________________________________________________________________________________________________________________________________________________________________________________________________</w:t>
      </w:r>
      <w:r w:rsidR="00CA3C2D" w:rsidRPr="00A76060">
        <w:rPr>
          <w:rStyle w:val="Emphasis"/>
          <w:i w:val="0"/>
          <w:iCs w:val="0"/>
          <w:color w:val="FF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76060">
        <w:rPr>
          <w:rStyle w:val="Emphasis"/>
          <w:i w:val="0"/>
          <w:iCs w:val="0"/>
          <w:color w:val="FF0000"/>
        </w:rPr>
        <w:t>_________________________________________________________________________________________________________</w:t>
      </w:r>
    </w:p>
    <w:p w14:paraId="3702A59D" w14:textId="1F6DE1C6" w:rsidR="001769BA" w:rsidRPr="00F137D7" w:rsidRDefault="00CA3C2D" w:rsidP="00636E0C">
      <w:pPr>
        <w:spacing w:before="100" w:beforeAutospacing="1" w:after="100" w:afterAutospacing="1" w:line="240" w:lineRule="auto"/>
        <w:rPr>
          <w:rFonts w:asciiTheme="majorHAnsi" w:hAnsiTheme="majorHAnsi" w:cstheme="majorHAnsi"/>
          <w:color w:val="00B050"/>
        </w:rPr>
      </w:pPr>
      <w:r w:rsidRPr="00F137D7">
        <w:rPr>
          <w:rFonts w:asciiTheme="majorHAnsi" w:hAnsiTheme="majorHAnsi" w:cstheme="majorHAnsi"/>
          <w:color w:val="00B050"/>
        </w:rPr>
        <w:t xml:space="preserve">Task 2: You’ve been asked to retouch a close-up headshot for a school website. The subject has a few small skin blemishes and would like them removed, but they want the image to look </w:t>
      </w:r>
      <w:r w:rsidRPr="00F137D7">
        <w:rPr>
          <w:rStyle w:val="Strong"/>
          <w:rFonts w:asciiTheme="majorHAnsi" w:hAnsiTheme="majorHAnsi" w:cstheme="majorHAnsi"/>
          <w:color w:val="00B050"/>
        </w:rPr>
        <w:t>natural and untouched</w:t>
      </w:r>
      <w:r w:rsidRPr="00F137D7">
        <w:rPr>
          <w:rFonts w:asciiTheme="majorHAnsi" w:hAnsiTheme="majorHAnsi" w:cstheme="majorHAnsi"/>
          <w:color w:val="00B050"/>
        </w:rPr>
        <w:t xml:space="preserve"> — not over-edited.</w:t>
      </w:r>
    </w:p>
    <w:p w14:paraId="77618D03" w14:textId="77777777" w:rsidR="00CA3C2D" w:rsidRPr="00F137D7" w:rsidRDefault="00CA3C2D" w:rsidP="00CA3C2D">
      <w:pPr>
        <w:spacing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t>Which tool(s) would you use to remove the blemishes while keeping the skin looking natural?</w:t>
      </w:r>
      <w:r w:rsidRPr="00F137D7">
        <w:rPr>
          <w:rFonts w:asciiTheme="majorHAnsi" w:eastAsia="Times New Roman" w:hAnsiTheme="majorHAnsi" w:cstheme="majorHAnsi"/>
          <w:color w:val="00B050"/>
          <w:lang w:val="en-GB" w:eastAsia="en-GB"/>
        </w:rPr>
        <w:br/>
        <w:t>Explain why this is a better choice than simply painting over the area.</w:t>
      </w:r>
    </w:p>
    <w:p w14:paraId="746B9C1B" w14:textId="404E85DA" w:rsidR="00CA3C2D" w:rsidRPr="00F137D7" w:rsidRDefault="00CA3C2D" w:rsidP="00CA3C2D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color w:val="00B050"/>
          <w:lang w:val="en-GB" w:eastAsia="en-GB"/>
        </w:rPr>
      </w:pPr>
      <w:r w:rsidRPr="00F137D7">
        <w:rPr>
          <w:rFonts w:asciiTheme="majorHAnsi" w:eastAsia="Times New Roman" w:hAnsiTheme="majorHAnsi" w:cstheme="majorHAnsi"/>
          <w:i/>
          <w:iCs/>
          <w:color w:val="00B050"/>
          <w:lang w:val="en-GB" w:eastAsia="en-GB"/>
        </w:rPr>
        <w:t>Hint: Think about tools that blend with the surrounding area automatically.</w:t>
      </w:r>
    </w:p>
    <w:p w14:paraId="328A0A68" w14:textId="0E65C6C9" w:rsidR="00CA3C2D" w:rsidRPr="00A76060" w:rsidRDefault="00CA3C2D" w:rsidP="00CA3C2D">
      <w:pPr>
        <w:spacing w:before="100" w:beforeAutospacing="1" w:after="100" w:afterAutospacing="1"/>
        <w:rPr>
          <w:color w:val="FF0000"/>
        </w:rPr>
      </w:pPr>
      <w:r w:rsidRPr="00A76060">
        <w:rPr>
          <w:rStyle w:val="Emphasis"/>
          <w:i w:val="0"/>
          <w:iCs w:val="0"/>
          <w:color w:val="FF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E89ACE" w14:textId="77777777" w:rsidR="00CA3C2D" w:rsidRPr="00F137D7" w:rsidRDefault="00CA3C2D" w:rsidP="00636E0C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b/>
          <w:bCs/>
          <w:color w:val="00B050"/>
          <w:lang w:val="en-GB" w:eastAsia="en-GB"/>
        </w:rPr>
      </w:pPr>
    </w:p>
    <w:sectPr w:rsidR="00CA3C2D" w:rsidRPr="00F137D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Poppins">
    <w:charset w:val="00"/>
    <w:family w:val="auto"/>
    <w:pitch w:val="variable"/>
    <w:sig w:usb0="00008007" w:usb1="00000000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2CD0F5D"/>
    <w:multiLevelType w:val="multilevel"/>
    <w:tmpl w:val="2946D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CF5533B"/>
    <w:multiLevelType w:val="multilevel"/>
    <w:tmpl w:val="B0ECF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F5E3BF8"/>
    <w:multiLevelType w:val="hybridMultilevel"/>
    <w:tmpl w:val="CF4E5B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CB1351"/>
    <w:multiLevelType w:val="hybridMultilevel"/>
    <w:tmpl w:val="927C1E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E65A4C"/>
    <w:multiLevelType w:val="hybridMultilevel"/>
    <w:tmpl w:val="5DF611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B06AF7"/>
    <w:multiLevelType w:val="hybridMultilevel"/>
    <w:tmpl w:val="8F60CF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986F02"/>
    <w:multiLevelType w:val="hybridMultilevel"/>
    <w:tmpl w:val="F6DCEE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B4B89"/>
    <w:multiLevelType w:val="hybridMultilevel"/>
    <w:tmpl w:val="F3E08E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126D9A"/>
    <w:multiLevelType w:val="multilevel"/>
    <w:tmpl w:val="DF2C4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A1578E"/>
    <w:multiLevelType w:val="multilevel"/>
    <w:tmpl w:val="38AEC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5416BB1"/>
    <w:multiLevelType w:val="multilevel"/>
    <w:tmpl w:val="85823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B5A5535"/>
    <w:multiLevelType w:val="multilevel"/>
    <w:tmpl w:val="426CB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585C8C"/>
    <w:multiLevelType w:val="multilevel"/>
    <w:tmpl w:val="84065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22638D"/>
    <w:multiLevelType w:val="multilevel"/>
    <w:tmpl w:val="C4D0D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7A073C"/>
    <w:multiLevelType w:val="multilevel"/>
    <w:tmpl w:val="54AA9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4264D0D"/>
    <w:multiLevelType w:val="multilevel"/>
    <w:tmpl w:val="7F6EF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5D56DEA"/>
    <w:multiLevelType w:val="multilevel"/>
    <w:tmpl w:val="080E4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0232FDB"/>
    <w:multiLevelType w:val="hybridMultilevel"/>
    <w:tmpl w:val="58AC44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A91C66"/>
    <w:multiLevelType w:val="multilevel"/>
    <w:tmpl w:val="731EB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A16ACE"/>
    <w:multiLevelType w:val="multilevel"/>
    <w:tmpl w:val="3D80C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BCB5D30"/>
    <w:multiLevelType w:val="hybridMultilevel"/>
    <w:tmpl w:val="90A6B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26472D"/>
    <w:multiLevelType w:val="hybridMultilevel"/>
    <w:tmpl w:val="A3C67F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E9145E6"/>
    <w:multiLevelType w:val="hybridMultilevel"/>
    <w:tmpl w:val="B066BD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2766627">
    <w:abstractNumId w:val="8"/>
  </w:num>
  <w:num w:numId="2" w16cid:durableId="592857638">
    <w:abstractNumId w:val="6"/>
  </w:num>
  <w:num w:numId="3" w16cid:durableId="262609653">
    <w:abstractNumId w:val="5"/>
  </w:num>
  <w:num w:numId="4" w16cid:durableId="1359813888">
    <w:abstractNumId w:val="4"/>
  </w:num>
  <w:num w:numId="5" w16cid:durableId="1491679849">
    <w:abstractNumId w:val="7"/>
  </w:num>
  <w:num w:numId="6" w16cid:durableId="106198473">
    <w:abstractNumId w:val="3"/>
  </w:num>
  <w:num w:numId="7" w16cid:durableId="1126773476">
    <w:abstractNumId w:val="2"/>
  </w:num>
  <w:num w:numId="8" w16cid:durableId="1232810104">
    <w:abstractNumId w:val="1"/>
  </w:num>
  <w:num w:numId="9" w16cid:durableId="322855423">
    <w:abstractNumId w:val="0"/>
  </w:num>
  <w:num w:numId="10" w16cid:durableId="1731608299">
    <w:abstractNumId w:val="31"/>
  </w:num>
  <w:num w:numId="11" w16cid:durableId="397627729">
    <w:abstractNumId w:val="18"/>
  </w:num>
  <w:num w:numId="12" w16cid:durableId="467282272">
    <w:abstractNumId w:val="12"/>
  </w:num>
  <w:num w:numId="13" w16cid:durableId="483661501">
    <w:abstractNumId w:val="30"/>
  </w:num>
  <w:num w:numId="14" w16cid:durableId="422646798">
    <w:abstractNumId w:val="22"/>
  </w:num>
  <w:num w:numId="15" w16cid:durableId="635379735">
    <w:abstractNumId w:val="25"/>
  </w:num>
  <w:num w:numId="16" w16cid:durableId="1265724149">
    <w:abstractNumId w:val="23"/>
  </w:num>
  <w:num w:numId="17" w16cid:durableId="1921481220">
    <w:abstractNumId w:val="24"/>
  </w:num>
  <w:num w:numId="18" w16cid:durableId="1490436146">
    <w:abstractNumId w:val="27"/>
  </w:num>
  <w:num w:numId="19" w16cid:durableId="292449859">
    <w:abstractNumId w:val="19"/>
  </w:num>
  <w:num w:numId="20" w16cid:durableId="992293325">
    <w:abstractNumId w:val="9"/>
  </w:num>
  <w:num w:numId="21" w16cid:durableId="359013745">
    <w:abstractNumId w:val="28"/>
  </w:num>
  <w:num w:numId="22" w16cid:durableId="299313272">
    <w:abstractNumId w:val="16"/>
  </w:num>
  <w:num w:numId="23" w16cid:durableId="1393888704">
    <w:abstractNumId w:val="14"/>
  </w:num>
  <w:num w:numId="24" w16cid:durableId="1279994214">
    <w:abstractNumId w:val="29"/>
  </w:num>
  <w:num w:numId="25" w16cid:durableId="995492700">
    <w:abstractNumId w:val="13"/>
  </w:num>
  <w:num w:numId="26" w16cid:durableId="304505017">
    <w:abstractNumId w:val="17"/>
  </w:num>
  <w:num w:numId="27" w16cid:durableId="1435053823">
    <w:abstractNumId w:val="15"/>
  </w:num>
  <w:num w:numId="28" w16cid:durableId="1371759501">
    <w:abstractNumId w:val="26"/>
  </w:num>
  <w:num w:numId="29" w16cid:durableId="663970946">
    <w:abstractNumId w:val="11"/>
  </w:num>
  <w:num w:numId="30" w16cid:durableId="362756343">
    <w:abstractNumId w:val="10"/>
  </w:num>
  <w:num w:numId="31" w16cid:durableId="1495149338">
    <w:abstractNumId w:val="21"/>
  </w:num>
  <w:num w:numId="32" w16cid:durableId="21289212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31D9"/>
    <w:rsid w:val="00022AC0"/>
    <w:rsid w:val="00034616"/>
    <w:rsid w:val="0006063C"/>
    <w:rsid w:val="00073A89"/>
    <w:rsid w:val="000902DA"/>
    <w:rsid w:val="00092F92"/>
    <w:rsid w:val="000B26A9"/>
    <w:rsid w:val="000B7B18"/>
    <w:rsid w:val="000F685A"/>
    <w:rsid w:val="00101104"/>
    <w:rsid w:val="00110184"/>
    <w:rsid w:val="00115924"/>
    <w:rsid w:val="00130289"/>
    <w:rsid w:val="00136B52"/>
    <w:rsid w:val="0015074B"/>
    <w:rsid w:val="00163CBA"/>
    <w:rsid w:val="001642AF"/>
    <w:rsid w:val="001647CE"/>
    <w:rsid w:val="001651A7"/>
    <w:rsid w:val="00165C95"/>
    <w:rsid w:val="001769BA"/>
    <w:rsid w:val="001C1753"/>
    <w:rsid w:val="00202F85"/>
    <w:rsid w:val="002060B0"/>
    <w:rsid w:val="00217DCB"/>
    <w:rsid w:val="00222704"/>
    <w:rsid w:val="00234B37"/>
    <w:rsid w:val="00251F00"/>
    <w:rsid w:val="00252916"/>
    <w:rsid w:val="0026234E"/>
    <w:rsid w:val="00263C07"/>
    <w:rsid w:val="00284D95"/>
    <w:rsid w:val="00290EF9"/>
    <w:rsid w:val="0029639D"/>
    <w:rsid w:val="002D78C7"/>
    <w:rsid w:val="003040DF"/>
    <w:rsid w:val="00321094"/>
    <w:rsid w:val="00326F90"/>
    <w:rsid w:val="00327917"/>
    <w:rsid w:val="00332DD4"/>
    <w:rsid w:val="00350AEA"/>
    <w:rsid w:val="00354E83"/>
    <w:rsid w:val="00361086"/>
    <w:rsid w:val="003717B8"/>
    <w:rsid w:val="00376204"/>
    <w:rsid w:val="003802EF"/>
    <w:rsid w:val="003B2F9B"/>
    <w:rsid w:val="003C3161"/>
    <w:rsid w:val="003C6603"/>
    <w:rsid w:val="003D0AF4"/>
    <w:rsid w:val="003E0DE8"/>
    <w:rsid w:val="003E0ED2"/>
    <w:rsid w:val="003E24E7"/>
    <w:rsid w:val="003F47A9"/>
    <w:rsid w:val="00414B4C"/>
    <w:rsid w:val="00416CC8"/>
    <w:rsid w:val="00422183"/>
    <w:rsid w:val="00424768"/>
    <w:rsid w:val="00434956"/>
    <w:rsid w:val="00462658"/>
    <w:rsid w:val="00472658"/>
    <w:rsid w:val="00490704"/>
    <w:rsid w:val="004918F3"/>
    <w:rsid w:val="004962BC"/>
    <w:rsid w:val="004A3396"/>
    <w:rsid w:val="004E1EF5"/>
    <w:rsid w:val="004E7F6A"/>
    <w:rsid w:val="004F60AE"/>
    <w:rsid w:val="00512B85"/>
    <w:rsid w:val="00526BB7"/>
    <w:rsid w:val="00532BD2"/>
    <w:rsid w:val="00540A30"/>
    <w:rsid w:val="0054794E"/>
    <w:rsid w:val="005544A7"/>
    <w:rsid w:val="005948B0"/>
    <w:rsid w:val="005A2C7E"/>
    <w:rsid w:val="005B6F44"/>
    <w:rsid w:val="005C270C"/>
    <w:rsid w:val="005C2E17"/>
    <w:rsid w:val="005C5525"/>
    <w:rsid w:val="005C7BE8"/>
    <w:rsid w:val="005E0741"/>
    <w:rsid w:val="005E5F9B"/>
    <w:rsid w:val="005F24EF"/>
    <w:rsid w:val="00613156"/>
    <w:rsid w:val="00631BFF"/>
    <w:rsid w:val="00636E0C"/>
    <w:rsid w:val="006411B9"/>
    <w:rsid w:val="006443F2"/>
    <w:rsid w:val="006626E7"/>
    <w:rsid w:val="00666FEA"/>
    <w:rsid w:val="006A27F2"/>
    <w:rsid w:val="006D3503"/>
    <w:rsid w:val="006D403E"/>
    <w:rsid w:val="00703BC5"/>
    <w:rsid w:val="00732B5D"/>
    <w:rsid w:val="0075401F"/>
    <w:rsid w:val="00762D5E"/>
    <w:rsid w:val="00765653"/>
    <w:rsid w:val="00773EDB"/>
    <w:rsid w:val="00781EF4"/>
    <w:rsid w:val="00787CB3"/>
    <w:rsid w:val="007A17D1"/>
    <w:rsid w:val="007D2EEF"/>
    <w:rsid w:val="007D382D"/>
    <w:rsid w:val="0080079C"/>
    <w:rsid w:val="00803F7E"/>
    <w:rsid w:val="008045B8"/>
    <w:rsid w:val="00813C0F"/>
    <w:rsid w:val="00827ECB"/>
    <w:rsid w:val="00837B8C"/>
    <w:rsid w:val="00844536"/>
    <w:rsid w:val="008636CB"/>
    <w:rsid w:val="008863DE"/>
    <w:rsid w:val="008965F1"/>
    <w:rsid w:val="00896F14"/>
    <w:rsid w:val="008A0638"/>
    <w:rsid w:val="008F36F2"/>
    <w:rsid w:val="00956140"/>
    <w:rsid w:val="00970682"/>
    <w:rsid w:val="009A1C1D"/>
    <w:rsid w:val="009A24F0"/>
    <w:rsid w:val="009A53F2"/>
    <w:rsid w:val="009B7B1A"/>
    <w:rsid w:val="009C4D8A"/>
    <w:rsid w:val="009D400D"/>
    <w:rsid w:val="009E4E24"/>
    <w:rsid w:val="00A107C1"/>
    <w:rsid w:val="00A17BFD"/>
    <w:rsid w:val="00A36F72"/>
    <w:rsid w:val="00A41A56"/>
    <w:rsid w:val="00A4759A"/>
    <w:rsid w:val="00A6108D"/>
    <w:rsid w:val="00A72706"/>
    <w:rsid w:val="00A76060"/>
    <w:rsid w:val="00A83D77"/>
    <w:rsid w:val="00A93F3D"/>
    <w:rsid w:val="00AA1D8D"/>
    <w:rsid w:val="00AC1733"/>
    <w:rsid w:val="00AE48AC"/>
    <w:rsid w:val="00B220B8"/>
    <w:rsid w:val="00B30DF1"/>
    <w:rsid w:val="00B40633"/>
    <w:rsid w:val="00B47730"/>
    <w:rsid w:val="00B47B0C"/>
    <w:rsid w:val="00B6172A"/>
    <w:rsid w:val="00B70A03"/>
    <w:rsid w:val="00BA0744"/>
    <w:rsid w:val="00BC6606"/>
    <w:rsid w:val="00C33B7A"/>
    <w:rsid w:val="00C46428"/>
    <w:rsid w:val="00C50E36"/>
    <w:rsid w:val="00C515C2"/>
    <w:rsid w:val="00C53A8C"/>
    <w:rsid w:val="00C83A10"/>
    <w:rsid w:val="00C92786"/>
    <w:rsid w:val="00C96838"/>
    <w:rsid w:val="00CA0A61"/>
    <w:rsid w:val="00CA3C2D"/>
    <w:rsid w:val="00CB0664"/>
    <w:rsid w:val="00CB2983"/>
    <w:rsid w:val="00CB5E32"/>
    <w:rsid w:val="00CC321E"/>
    <w:rsid w:val="00CC49AB"/>
    <w:rsid w:val="00CE3A5C"/>
    <w:rsid w:val="00D075C9"/>
    <w:rsid w:val="00D23914"/>
    <w:rsid w:val="00D55204"/>
    <w:rsid w:val="00DA28A7"/>
    <w:rsid w:val="00DD0859"/>
    <w:rsid w:val="00DD6ACB"/>
    <w:rsid w:val="00DE0EDF"/>
    <w:rsid w:val="00DE64F9"/>
    <w:rsid w:val="00E06A75"/>
    <w:rsid w:val="00E127D8"/>
    <w:rsid w:val="00E17B29"/>
    <w:rsid w:val="00E2037E"/>
    <w:rsid w:val="00E27884"/>
    <w:rsid w:val="00E31C11"/>
    <w:rsid w:val="00E35051"/>
    <w:rsid w:val="00E3520B"/>
    <w:rsid w:val="00E5682B"/>
    <w:rsid w:val="00E91AD1"/>
    <w:rsid w:val="00EA2E26"/>
    <w:rsid w:val="00EE2EAF"/>
    <w:rsid w:val="00F017FB"/>
    <w:rsid w:val="00F040AE"/>
    <w:rsid w:val="00F12915"/>
    <w:rsid w:val="00F137D7"/>
    <w:rsid w:val="00F449CD"/>
    <w:rsid w:val="00F73325"/>
    <w:rsid w:val="00F76B46"/>
    <w:rsid w:val="00F82A31"/>
    <w:rsid w:val="00F85E37"/>
    <w:rsid w:val="00FA4B87"/>
    <w:rsid w:val="00FC693F"/>
    <w:rsid w:val="00FD0110"/>
    <w:rsid w:val="00FF3435"/>
    <w:rsid w:val="00FF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062061"/>
  <w14:defaultImageDpi w14:val="300"/>
  <w15:docId w15:val="{E0318F4F-83CA-463C-946E-A26BFC96B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u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Shading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Shading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u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urfulList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urfulList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urfulList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urfulList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urfulList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urfulList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u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urfulGrid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urfulGrid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urfulGrid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urfulGrid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urfulGrid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urfulGrid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HTMLCode">
    <w:name w:val="HTML Code"/>
    <w:basedOn w:val="DefaultParagraphFont"/>
    <w:uiPriority w:val="99"/>
    <w:semiHidden/>
    <w:unhideWhenUsed/>
    <w:rsid w:val="00732B5D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115924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127D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127D8"/>
    <w:rPr>
      <w:rFonts w:ascii="Courier New" w:eastAsia="Times New Roman" w:hAnsi="Courier New" w:cs="Courier New"/>
      <w:sz w:val="20"/>
      <w:szCs w:val="2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59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2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1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79716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8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7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407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62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91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1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16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0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77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16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5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4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2.png"/><Relationship Id="rId26" Type="http://schemas.openxmlformats.org/officeDocument/2006/relationships/image" Target="media/image18.png"/><Relationship Id="rId39" Type="http://schemas.openxmlformats.org/officeDocument/2006/relationships/image" Target="media/image28.png"/><Relationship Id="rId21" Type="http://schemas.openxmlformats.org/officeDocument/2006/relationships/image" Target="media/image14.png"/><Relationship Id="rId34" Type="http://schemas.openxmlformats.org/officeDocument/2006/relationships/image" Target="media/image24.png"/><Relationship Id="rId42" Type="http://schemas.openxmlformats.org/officeDocument/2006/relationships/image" Target="media/image31.png"/><Relationship Id="rId47" Type="http://schemas.openxmlformats.org/officeDocument/2006/relationships/image" Target="media/image35.png"/><Relationship Id="rId50" Type="http://schemas.openxmlformats.org/officeDocument/2006/relationships/hyperlink" Target="https://www.online-python.com/" TargetMode="External"/><Relationship Id="rId55" Type="http://schemas.openxmlformats.org/officeDocument/2006/relationships/customXml" Target="../customXml/item4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9" Type="http://schemas.openxmlformats.org/officeDocument/2006/relationships/hyperlink" Target="https://www.online-python.com/" TargetMode="External"/><Relationship Id="rId11" Type="http://schemas.openxmlformats.org/officeDocument/2006/relationships/image" Target="media/image6.png"/><Relationship Id="rId24" Type="http://schemas.openxmlformats.org/officeDocument/2006/relationships/image" Target="media/image16.png"/><Relationship Id="rId32" Type="http://schemas.openxmlformats.org/officeDocument/2006/relationships/image" Target="media/image23.png"/><Relationship Id="rId37" Type="http://schemas.openxmlformats.org/officeDocument/2006/relationships/hyperlink" Target="https://www.online-python.com/" TargetMode="External"/><Relationship Id="rId40" Type="http://schemas.openxmlformats.org/officeDocument/2006/relationships/image" Target="media/image29.png"/><Relationship Id="rId45" Type="http://schemas.openxmlformats.org/officeDocument/2006/relationships/hyperlink" Target="https://www.online-python.com/" TargetMode="External"/><Relationship Id="rId53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31" Type="http://schemas.openxmlformats.org/officeDocument/2006/relationships/image" Target="media/image22.png"/><Relationship Id="rId44" Type="http://schemas.openxmlformats.org/officeDocument/2006/relationships/image" Target="media/image33.png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https://www.online-python.com/" TargetMode="External"/><Relationship Id="rId22" Type="http://schemas.openxmlformats.org/officeDocument/2006/relationships/image" Target="media/image15.png"/><Relationship Id="rId27" Type="http://schemas.openxmlformats.org/officeDocument/2006/relationships/image" Target="media/image19.png"/><Relationship Id="rId30" Type="http://schemas.openxmlformats.org/officeDocument/2006/relationships/image" Target="media/image21.png"/><Relationship Id="rId35" Type="http://schemas.openxmlformats.org/officeDocument/2006/relationships/image" Target="media/image25.png"/><Relationship Id="rId43" Type="http://schemas.openxmlformats.org/officeDocument/2006/relationships/image" Target="media/image32.png"/><Relationship Id="rId48" Type="http://schemas.openxmlformats.org/officeDocument/2006/relationships/image" Target="media/image36.png"/><Relationship Id="rId8" Type="http://schemas.openxmlformats.org/officeDocument/2006/relationships/image" Target="media/image3.png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5" Type="http://schemas.openxmlformats.org/officeDocument/2006/relationships/image" Target="media/image17.png"/><Relationship Id="rId33" Type="http://schemas.openxmlformats.org/officeDocument/2006/relationships/hyperlink" Target="https://www.online-python.com/" TargetMode="External"/><Relationship Id="rId38" Type="http://schemas.openxmlformats.org/officeDocument/2006/relationships/image" Target="media/image27.png"/><Relationship Id="rId46" Type="http://schemas.openxmlformats.org/officeDocument/2006/relationships/image" Target="media/image34.png"/><Relationship Id="rId20" Type="http://schemas.openxmlformats.org/officeDocument/2006/relationships/hyperlink" Target="https://www.online-python.com/" TargetMode="External"/><Relationship Id="rId41" Type="http://schemas.openxmlformats.org/officeDocument/2006/relationships/image" Target="media/image30.png"/><Relationship Id="rId54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image" Target="media/image9.png"/><Relationship Id="rId23" Type="http://schemas.openxmlformats.org/officeDocument/2006/relationships/hyperlink" Target="https://www.online-python.com/" TargetMode="External"/><Relationship Id="rId28" Type="http://schemas.openxmlformats.org/officeDocument/2006/relationships/image" Target="media/image20.png"/><Relationship Id="rId36" Type="http://schemas.openxmlformats.org/officeDocument/2006/relationships/image" Target="media/image26.png"/><Relationship Id="rId49" Type="http://schemas.openxmlformats.org/officeDocument/2006/relationships/image" Target="media/image37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9C9308F21A5F409A96D89CF0958B36" ma:contentTypeVersion="6" ma:contentTypeDescription="Create a new document." ma:contentTypeScope="" ma:versionID="d458c6d1bc72de5f7f04920d0d92d238">
  <xsd:schema xmlns:xsd="http://www.w3.org/2001/XMLSchema" xmlns:xs="http://www.w3.org/2001/XMLSchema" xmlns:p="http://schemas.microsoft.com/office/2006/metadata/properties" xmlns:ns2="631622c4-eb09-4ab9-a714-ed1efaed0d17" xmlns:ns3="baffdbb6-09c1-45cf-ba43-829f30e67c1c" targetNamespace="http://schemas.microsoft.com/office/2006/metadata/properties" ma:root="true" ma:fieldsID="0492f8c0952b9fe7cd6fb82a760576f9" ns2:_="" ns3:_="">
    <xsd:import namespace="631622c4-eb09-4ab9-a714-ed1efaed0d17"/>
    <xsd:import namespace="baffdbb6-09c1-45cf-ba43-829f30e67c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1622c4-eb09-4ab9-a714-ed1efaed0d1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ffdbb6-09c1-45cf-ba43-829f30e67c1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0E2348-45A6-4427-B4C2-47063A7D2AD8}"/>
</file>

<file path=customXml/itemProps3.xml><?xml version="1.0" encoding="utf-8"?>
<ds:datastoreItem xmlns:ds="http://schemas.openxmlformats.org/officeDocument/2006/customXml" ds:itemID="{4FF2C24F-6500-4084-8F1C-329FA571E2A5}"/>
</file>

<file path=customXml/itemProps4.xml><?xml version="1.0" encoding="utf-8"?>
<ds:datastoreItem xmlns:ds="http://schemas.openxmlformats.org/officeDocument/2006/customXml" ds:itemID="{EA8944DF-1574-472E-B2B6-FD24B00899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19</Pages>
  <Words>3429</Words>
  <Characters>19549</Characters>
  <Application>Microsoft Office Word</Application>
  <DocSecurity>0</DocSecurity>
  <Lines>162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22933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D.Wakelin</cp:lastModifiedBy>
  <cp:revision>7</cp:revision>
  <dcterms:created xsi:type="dcterms:W3CDTF">2025-04-30T07:30:00Z</dcterms:created>
  <dcterms:modified xsi:type="dcterms:W3CDTF">2025-04-30T09:50:00Z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0x0101009F9C9308F21A5F409A96D89CF0958B36</vt:lpwstr>
  </property>
</Properties>
</file>